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25D24" w14:textId="3D4B7FDE" w:rsidR="007166CE" w:rsidRDefault="004939BD"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4754935" wp14:editId="4B1C4D1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B3C151A" w14:textId="77777777" w:rsidR="007166CE" w:rsidRDefault="007166CE" w:rsidP="007166CE">
      <w:pPr>
        <w:pStyle w:val="berschrift1"/>
      </w:pPr>
      <w:r>
        <w:br w:type="page"/>
      </w:r>
      <w:r>
        <w:lastRenderedPageBreak/>
        <w:t>Vorwort</w:t>
      </w:r>
    </w:p>
    <w:p w14:paraId="7B027D5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98FF017" w14:textId="77777777" w:rsidR="007E1779" w:rsidRDefault="008D7463" w:rsidP="007166CE">
      <w:r>
        <w:t xml:space="preserve">Dieses Jahr hat uns allen eine Menge abverlangt – doch Gott hat uns hindurchgetragen. </w:t>
      </w:r>
    </w:p>
    <w:p w14:paraId="11FA68B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E8FFD76" w14:textId="77777777" w:rsidR="007E1779" w:rsidRDefault="007E1779" w:rsidP="007166CE">
      <w:r>
        <w:t>Vielleicht hat aber auch der eine oder die andere Lust, mitzumachen und neue Bücher zu erstellen – sprecht mich einfach an.</w:t>
      </w:r>
    </w:p>
    <w:p w14:paraId="04FB6E90" w14:textId="77777777" w:rsidR="007166CE" w:rsidRDefault="007166CE" w:rsidP="007166CE">
      <w:r>
        <w:t>Euch allen wünsche ich Gottes reichen Segen und dass Ihr für Euch interessante Texte hier findet. Für Anregungen bin ich immer dankbar.</w:t>
      </w:r>
    </w:p>
    <w:p w14:paraId="3CCD43DC" w14:textId="77777777" w:rsidR="007166CE" w:rsidRDefault="007166CE" w:rsidP="007166CE">
      <w:r>
        <w:t>Gruß &amp; Segen,</w:t>
      </w:r>
    </w:p>
    <w:p w14:paraId="29B11595" w14:textId="77777777" w:rsidR="007166CE" w:rsidRDefault="007166CE" w:rsidP="007166CE">
      <w:r>
        <w:t>Andreas</w:t>
      </w:r>
    </w:p>
    <w:p w14:paraId="0995B39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76076A2" w14:textId="77777777" w:rsidR="003E64A2" w:rsidRDefault="003E64A2" w:rsidP="003E64A2">
      <w:pPr>
        <w:pStyle w:val="berschrift1"/>
        <w:rPr>
          <w:sz w:val="48"/>
        </w:rPr>
      </w:pPr>
      <w:bookmarkStart w:id="0" w:name="_Hlk69384055"/>
      <w:r>
        <w:t xml:space="preserve">Bodenstein, Andreas - Von dem Sabbat </w:t>
      </w:r>
      <w:proofErr w:type="spellStart"/>
      <w:r>
        <w:t>unnd</w:t>
      </w:r>
      <w:proofErr w:type="spellEnd"/>
      <w:r>
        <w:t xml:space="preserve"> </w:t>
      </w:r>
      <w:proofErr w:type="spellStart"/>
      <w:r>
        <w:t>gebotten</w:t>
      </w:r>
      <w:proofErr w:type="spellEnd"/>
      <w:r>
        <w:t xml:space="preserve"> </w:t>
      </w:r>
      <w:proofErr w:type="spellStart"/>
      <w:r>
        <w:t>Feyertagen</w:t>
      </w:r>
      <w:bookmarkEnd w:id="0"/>
      <w:proofErr w:type="spellEnd"/>
    </w:p>
    <w:p w14:paraId="5AB3FE17" w14:textId="77777777" w:rsidR="003E64A2" w:rsidRDefault="003E64A2" w:rsidP="003E64A2">
      <w:pPr>
        <w:pStyle w:val="StandardWeb"/>
      </w:pPr>
      <w:r>
        <w:t xml:space="preserve">Andres </w:t>
      </w:r>
      <w:proofErr w:type="spellStart"/>
      <w:r>
        <w:t>Carolstat</w:t>
      </w:r>
      <w:proofErr w:type="spellEnd"/>
      <w:r>
        <w:t xml:space="preserve"> alias Bodenstein </w:t>
      </w:r>
    </w:p>
    <w:p w14:paraId="46279F02" w14:textId="77777777" w:rsidR="003E64A2" w:rsidRDefault="003E64A2" w:rsidP="003E64A2">
      <w:pPr>
        <w:pStyle w:val="StandardWeb"/>
      </w:pPr>
      <w:r>
        <w:t xml:space="preserve">M. D. </w:t>
      </w:r>
      <w:proofErr w:type="spellStart"/>
      <w:r>
        <w:t>xxiiii</w:t>
      </w:r>
      <w:proofErr w:type="spellEnd"/>
      <w:r>
        <w:t xml:space="preserve">. </w:t>
      </w:r>
    </w:p>
    <w:p w14:paraId="790BE3B8" w14:textId="77777777" w:rsidR="003E64A2" w:rsidRDefault="003E64A2" w:rsidP="003E64A2">
      <w:pPr>
        <w:numPr>
          <w:ilvl w:val="0"/>
          <w:numId w:val="1"/>
        </w:numPr>
        <w:spacing w:before="100" w:beforeAutospacing="1" w:after="100" w:afterAutospacing="1" w:line="240" w:lineRule="auto"/>
      </w:pPr>
      <w:r>
        <w:t xml:space="preserve">Was das </w:t>
      </w:r>
      <w:proofErr w:type="spellStart"/>
      <w:r>
        <w:t>wort</w:t>
      </w:r>
      <w:proofErr w:type="spellEnd"/>
      <w:r>
        <w:t xml:space="preserve"> (Sabbat) </w:t>
      </w:r>
      <w:proofErr w:type="spellStart"/>
      <w:r>
        <w:t>bedewt</w:t>
      </w:r>
      <w:proofErr w:type="spellEnd"/>
      <w:r>
        <w:t>.</w:t>
      </w:r>
    </w:p>
    <w:p w14:paraId="582BFB6F" w14:textId="77777777" w:rsidR="003E64A2" w:rsidRDefault="003E64A2" w:rsidP="003E64A2">
      <w:pPr>
        <w:numPr>
          <w:ilvl w:val="0"/>
          <w:numId w:val="1"/>
        </w:numPr>
        <w:spacing w:before="100" w:beforeAutospacing="1" w:after="100" w:afterAutospacing="1" w:line="240" w:lineRule="auto"/>
      </w:pPr>
      <w:proofErr w:type="spellStart"/>
      <w:r>
        <w:t>Warumb</w:t>
      </w:r>
      <w:proofErr w:type="spellEnd"/>
      <w:r>
        <w:t xml:space="preserve"> </w:t>
      </w:r>
      <w:proofErr w:type="spellStart"/>
      <w:r>
        <w:t>Got</w:t>
      </w:r>
      <w:proofErr w:type="spellEnd"/>
      <w:r>
        <w:t xml:space="preserve"> den Sabbat </w:t>
      </w:r>
      <w:proofErr w:type="spellStart"/>
      <w:r>
        <w:t>gebotten</w:t>
      </w:r>
      <w:proofErr w:type="spellEnd"/>
      <w:r>
        <w:t xml:space="preserve"> hat.</w:t>
      </w:r>
    </w:p>
    <w:p w14:paraId="2A59B940" w14:textId="77777777" w:rsidR="003E64A2" w:rsidRDefault="003E64A2" w:rsidP="003E64A2">
      <w:pPr>
        <w:numPr>
          <w:ilvl w:val="0"/>
          <w:numId w:val="1"/>
        </w:numPr>
        <w:spacing w:before="100" w:beforeAutospacing="1" w:after="100" w:afterAutospacing="1" w:line="240" w:lineRule="auto"/>
      </w:pPr>
      <w:proofErr w:type="spellStart"/>
      <w:r>
        <w:t>Weme</w:t>
      </w:r>
      <w:proofErr w:type="spellEnd"/>
      <w:r>
        <w:t xml:space="preserve"> der Sabbat </w:t>
      </w:r>
      <w:proofErr w:type="spellStart"/>
      <w:r>
        <w:t>gebotten</w:t>
      </w:r>
      <w:proofErr w:type="spellEnd"/>
      <w:r>
        <w:t xml:space="preserve"> ist.</w:t>
      </w:r>
    </w:p>
    <w:p w14:paraId="4F24A39E" w14:textId="77777777" w:rsidR="003E64A2" w:rsidRDefault="003E64A2" w:rsidP="003E64A2">
      <w:pPr>
        <w:numPr>
          <w:ilvl w:val="0"/>
          <w:numId w:val="1"/>
        </w:numPr>
        <w:spacing w:before="100" w:beforeAutospacing="1" w:after="100" w:afterAutospacing="1" w:line="240" w:lineRule="auto"/>
      </w:pPr>
      <w:r>
        <w:t xml:space="preserve">In </w:t>
      </w:r>
      <w:proofErr w:type="spellStart"/>
      <w:r>
        <w:t>woelcher</w:t>
      </w:r>
      <w:proofErr w:type="spellEnd"/>
      <w:r>
        <w:t xml:space="preserve"> </w:t>
      </w:r>
      <w:proofErr w:type="spellStart"/>
      <w:r>
        <w:t>weyße</w:t>
      </w:r>
      <w:proofErr w:type="spellEnd"/>
      <w:r>
        <w:t xml:space="preserve"> der Sabbat ist zu </w:t>
      </w:r>
      <w:proofErr w:type="spellStart"/>
      <w:r>
        <w:t>feyeren</w:t>
      </w:r>
      <w:proofErr w:type="spellEnd"/>
      <w:r>
        <w:t>.</w:t>
      </w:r>
    </w:p>
    <w:p w14:paraId="4BA5B64B" w14:textId="77777777" w:rsidR="003E64A2" w:rsidRDefault="003E64A2" w:rsidP="003E64A2">
      <w:pPr>
        <w:numPr>
          <w:ilvl w:val="0"/>
          <w:numId w:val="1"/>
        </w:numPr>
        <w:spacing w:before="100" w:beforeAutospacing="1" w:after="100" w:afterAutospacing="1" w:line="240" w:lineRule="auto"/>
      </w:pPr>
      <w:r>
        <w:t xml:space="preserve">Von dem </w:t>
      </w:r>
      <w:proofErr w:type="spellStart"/>
      <w:r>
        <w:t>myßbrauch</w:t>
      </w:r>
      <w:proofErr w:type="spellEnd"/>
      <w:r>
        <w:t xml:space="preserve"> des Sabbats.</w:t>
      </w:r>
    </w:p>
    <w:p w14:paraId="2F4F498B" w14:textId="77777777" w:rsidR="003E64A2" w:rsidRDefault="003E64A2" w:rsidP="003E64A2">
      <w:pPr>
        <w:numPr>
          <w:ilvl w:val="0"/>
          <w:numId w:val="1"/>
        </w:numPr>
        <w:spacing w:before="100" w:beforeAutospacing="1" w:after="100" w:afterAutospacing="1" w:line="240" w:lineRule="auto"/>
      </w:pPr>
      <w:r>
        <w:t xml:space="preserve">Ob der </w:t>
      </w:r>
      <w:proofErr w:type="spellStart"/>
      <w:r>
        <w:t>mensch</w:t>
      </w:r>
      <w:proofErr w:type="spellEnd"/>
      <w:r>
        <w:t xml:space="preserve"> macht habe die </w:t>
      </w:r>
      <w:proofErr w:type="spellStart"/>
      <w:r>
        <w:t>feyre</w:t>
      </w:r>
      <w:proofErr w:type="spellEnd"/>
      <w:r>
        <w:t xml:space="preserve"> des Sabbats zu brechen.</w:t>
      </w:r>
    </w:p>
    <w:p w14:paraId="0FC51B5D" w14:textId="77777777" w:rsidR="003E64A2" w:rsidRDefault="003E64A2" w:rsidP="003E64A2">
      <w:pPr>
        <w:numPr>
          <w:ilvl w:val="0"/>
          <w:numId w:val="1"/>
        </w:numPr>
        <w:spacing w:before="100" w:beforeAutospacing="1" w:after="100" w:afterAutospacing="1" w:line="240" w:lineRule="auto"/>
      </w:pPr>
      <w:r>
        <w:t xml:space="preserve">Des </w:t>
      </w:r>
      <w:proofErr w:type="spellStart"/>
      <w:r>
        <w:t>menschen</w:t>
      </w:r>
      <w:proofErr w:type="spellEnd"/>
      <w:r>
        <w:t xml:space="preserve"> Sun ist </w:t>
      </w:r>
      <w:proofErr w:type="spellStart"/>
      <w:r>
        <w:t>ain</w:t>
      </w:r>
      <w:proofErr w:type="spellEnd"/>
      <w:r>
        <w:t xml:space="preserve"> </w:t>
      </w:r>
      <w:proofErr w:type="spellStart"/>
      <w:r>
        <w:t>herr</w:t>
      </w:r>
      <w:proofErr w:type="spellEnd"/>
      <w:r>
        <w:t xml:space="preserve"> des Sabbats.</w:t>
      </w:r>
    </w:p>
    <w:p w14:paraId="17B7654D" w14:textId="77777777" w:rsidR="003E64A2" w:rsidRDefault="003E64A2" w:rsidP="003E64A2">
      <w:pPr>
        <w:numPr>
          <w:ilvl w:val="0"/>
          <w:numId w:val="1"/>
        </w:numPr>
        <w:spacing w:before="100" w:beforeAutospacing="1" w:after="100" w:afterAutospacing="1" w:line="240" w:lineRule="auto"/>
      </w:pPr>
      <w:r>
        <w:t xml:space="preserve">Ain Sabbat ist des andern </w:t>
      </w:r>
      <w:proofErr w:type="spellStart"/>
      <w:r>
        <w:t>knecht</w:t>
      </w:r>
      <w:proofErr w:type="spellEnd"/>
      <w:r>
        <w:t xml:space="preserve"> oder </w:t>
      </w:r>
      <w:proofErr w:type="spellStart"/>
      <w:r>
        <w:t>diener</w:t>
      </w:r>
      <w:proofErr w:type="spellEnd"/>
      <w:r>
        <w:t>.</w:t>
      </w:r>
    </w:p>
    <w:p w14:paraId="71B5FC62" w14:textId="77777777" w:rsidR="003E64A2" w:rsidRDefault="003E64A2" w:rsidP="003E64A2">
      <w:pPr>
        <w:numPr>
          <w:ilvl w:val="0"/>
          <w:numId w:val="1"/>
        </w:numPr>
        <w:spacing w:before="100" w:beforeAutospacing="1" w:after="100" w:afterAutospacing="1" w:line="240" w:lineRule="auto"/>
      </w:pPr>
      <w:r>
        <w:t xml:space="preserve">Was d’ </w:t>
      </w:r>
      <w:proofErr w:type="spellStart"/>
      <w:r>
        <w:t>memsch</w:t>
      </w:r>
      <w:proofErr w:type="spellEnd"/>
      <w:r>
        <w:t xml:space="preserve"> am </w:t>
      </w:r>
      <w:proofErr w:type="spellStart"/>
      <w:r>
        <w:t>sabbat</w:t>
      </w:r>
      <w:proofErr w:type="spellEnd"/>
      <w:r>
        <w:t xml:space="preserve"> </w:t>
      </w:r>
      <w:proofErr w:type="spellStart"/>
      <w:r>
        <w:t>od</w:t>
      </w:r>
      <w:proofErr w:type="spellEnd"/>
      <w:r>
        <w:t xml:space="preserve">’ </w:t>
      </w:r>
      <w:proofErr w:type="spellStart"/>
      <w:r>
        <w:t>feiertag</w:t>
      </w:r>
      <w:proofErr w:type="spellEnd"/>
      <w:r>
        <w:t xml:space="preserve"> thun soll.</w:t>
      </w:r>
    </w:p>
    <w:p w14:paraId="6DA02B64" w14:textId="77777777" w:rsidR="003E64A2" w:rsidRDefault="003E64A2" w:rsidP="003E64A2">
      <w:pPr>
        <w:numPr>
          <w:ilvl w:val="0"/>
          <w:numId w:val="1"/>
        </w:numPr>
        <w:spacing w:before="100" w:beforeAutospacing="1" w:after="100" w:afterAutospacing="1" w:line="240" w:lineRule="auto"/>
      </w:pPr>
      <w:proofErr w:type="spellStart"/>
      <w:r>
        <w:t>Woelcher</w:t>
      </w:r>
      <w:proofErr w:type="spellEnd"/>
      <w:r>
        <w:t xml:space="preserve"> tag in der Wochen für den Sabbat mag gehalten werden.</w:t>
      </w:r>
    </w:p>
    <w:p w14:paraId="34AD9BD5" w14:textId="77777777" w:rsidR="003E64A2" w:rsidRDefault="003E64A2" w:rsidP="003E64A2">
      <w:pPr>
        <w:numPr>
          <w:ilvl w:val="0"/>
          <w:numId w:val="1"/>
        </w:numPr>
        <w:spacing w:before="100" w:beforeAutospacing="1" w:after="100" w:afterAutospacing="1" w:line="240" w:lineRule="auto"/>
      </w:pPr>
      <w:r>
        <w:t xml:space="preserve">Von des Sabbats </w:t>
      </w:r>
      <w:proofErr w:type="spellStart"/>
      <w:r>
        <w:t>manigfeltigkait</w:t>
      </w:r>
      <w:proofErr w:type="spellEnd"/>
      <w:r>
        <w:t>.</w:t>
      </w:r>
    </w:p>
    <w:p w14:paraId="034001A4" w14:textId="77777777" w:rsidR="003E64A2" w:rsidRDefault="003E64A2" w:rsidP="003E64A2">
      <w:pPr>
        <w:numPr>
          <w:ilvl w:val="0"/>
          <w:numId w:val="1"/>
        </w:numPr>
        <w:spacing w:before="100" w:beforeAutospacing="1" w:after="100" w:afterAutospacing="1" w:line="240" w:lineRule="auto"/>
      </w:pPr>
      <w:r>
        <w:t xml:space="preserve">Von </w:t>
      </w:r>
      <w:proofErr w:type="spellStart"/>
      <w:r>
        <w:t>gnanten</w:t>
      </w:r>
      <w:proofErr w:type="spellEnd"/>
      <w:r>
        <w:t xml:space="preserve"> </w:t>
      </w:r>
      <w:proofErr w:type="spellStart"/>
      <w:r>
        <w:t>Feyrtagen</w:t>
      </w:r>
      <w:proofErr w:type="spellEnd"/>
      <w:r>
        <w:t xml:space="preserve"> der </w:t>
      </w:r>
      <w:proofErr w:type="spellStart"/>
      <w:r>
        <w:t>hailigen</w:t>
      </w:r>
      <w:proofErr w:type="spellEnd"/>
      <w:r>
        <w:t xml:space="preserve"> und </w:t>
      </w:r>
      <w:proofErr w:type="spellStart"/>
      <w:r>
        <w:t>engeln</w:t>
      </w:r>
      <w:proofErr w:type="spellEnd"/>
      <w:r>
        <w:t>.</w:t>
      </w:r>
    </w:p>
    <w:p w14:paraId="498B9A17" w14:textId="77777777" w:rsidR="003E64A2" w:rsidRDefault="003E64A2" w:rsidP="003E64A2">
      <w:pPr>
        <w:numPr>
          <w:ilvl w:val="0"/>
          <w:numId w:val="1"/>
        </w:numPr>
        <w:spacing w:before="100" w:beforeAutospacing="1" w:after="100" w:afterAutospacing="1" w:line="240" w:lineRule="auto"/>
      </w:pPr>
      <w:r>
        <w:t xml:space="preserve">Wie </w:t>
      </w:r>
      <w:proofErr w:type="spellStart"/>
      <w:r>
        <w:t>auß</w:t>
      </w:r>
      <w:proofErr w:type="spellEnd"/>
      <w:r>
        <w:t xml:space="preserve"> dem </w:t>
      </w:r>
      <w:proofErr w:type="spellStart"/>
      <w:r>
        <w:t>gebotte</w:t>
      </w:r>
      <w:proofErr w:type="spellEnd"/>
      <w:r>
        <w:t xml:space="preserve"> des Sabbats / Gottes </w:t>
      </w:r>
      <w:proofErr w:type="spellStart"/>
      <w:r>
        <w:t>barmhertzigkait</w:t>
      </w:r>
      <w:proofErr w:type="spellEnd"/>
      <w:r>
        <w:t xml:space="preserve"> </w:t>
      </w:r>
      <w:proofErr w:type="spellStart"/>
      <w:r>
        <w:t>erkant</w:t>
      </w:r>
      <w:proofErr w:type="spellEnd"/>
      <w:r>
        <w:t xml:space="preserve"> </w:t>
      </w:r>
      <w:proofErr w:type="spellStart"/>
      <w:r>
        <w:t>wirt</w:t>
      </w:r>
      <w:proofErr w:type="spellEnd"/>
      <w:r>
        <w:t xml:space="preserve"> / und uns zu Christo </w:t>
      </w:r>
      <w:proofErr w:type="spellStart"/>
      <w:r>
        <w:t>fueret</w:t>
      </w:r>
      <w:proofErr w:type="spellEnd"/>
      <w:r>
        <w:t xml:space="preserve"> und bringt.</w:t>
      </w:r>
    </w:p>
    <w:p w14:paraId="0BA32FF7" w14:textId="77777777" w:rsidR="003E64A2" w:rsidRDefault="003E64A2" w:rsidP="003E64A2">
      <w:pPr>
        <w:pStyle w:val="berschrift2"/>
      </w:pPr>
      <w:r>
        <w:t xml:space="preserve">1: Was das </w:t>
      </w:r>
      <w:proofErr w:type="spellStart"/>
      <w:r>
        <w:t>wort</w:t>
      </w:r>
      <w:proofErr w:type="spellEnd"/>
      <w:r>
        <w:t xml:space="preserve"> Sabbat </w:t>
      </w:r>
      <w:proofErr w:type="spellStart"/>
      <w:r>
        <w:t>bedewt</w:t>
      </w:r>
      <w:proofErr w:type="spellEnd"/>
      <w:r>
        <w:t>.</w:t>
      </w:r>
    </w:p>
    <w:p w14:paraId="0E73C56A" w14:textId="77777777" w:rsidR="003E64A2" w:rsidRDefault="003E64A2" w:rsidP="003E64A2">
      <w:pPr>
        <w:pStyle w:val="StandardWeb"/>
      </w:pPr>
      <w:r>
        <w:t xml:space="preserve">Sabbat ist </w:t>
      </w:r>
      <w:proofErr w:type="spellStart"/>
      <w:r>
        <w:t>ain</w:t>
      </w:r>
      <w:proofErr w:type="spellEnd"/>
      <w:r>
        <w:t xml:space="preserve"> </w:t>
      </w:r>
      <w:proofErr w:type="spellStart"/>
      <w:r>
        <w:t>Hebraisch</w:t>
      </w:r>
      <w:proofErr w:type="spellEnd"/>
      <w:r>
        <w:t xml:space="preserve"> oder Jüdisch </w:t>
      </w:r>
      <w:proofErr w:type="spellStart"/>
      <w:r>
        <w:t>wort</w:t>
      </w:r>
      <w:proofErr w:type="spellEnd"/>
      <w:r>
        <w:t xml:space="preserve"> / und </w:t>
      </w:r>
      <w:proofErr w:type="spellStart"/>
      <w:r>
        <w:t>haysset</w:t>
      </w:r>
      <w:proofErr w:type="spellEnd"/>
      <w:r>
        <w:t xml:space="preserve"> </w:t>
      </w:r>
      <w:proofErr w:type="spellStart"/>
      <w:r>
        <w:t>auffhoeren</w:t>
      </w:r>
      <w:proofErr w:type="spellEnd"/>
      <w:r>
        <w:t xml:space="preserve"> von der </w:t>
      </w:r>
      <w:proofErr w:type="spellStart"/>
      <w:r>
        <w:t>arbayt</w:t>
      </w:r>
      <w:proofErr w:type="spellEnd"/>
      <w:r>
        <w:t xml:space="preserve"> / oder </w:t>
      </w:r>
      <w:proofErr w:type="spellStart"/>
      <w:r>
        <w:t>ruwen</w:t>
      </w:r>
      <w:proofErr w:type="spellEnd"/>
      <w:r>
        <w:t xml:space="preserve"> / </w:t>
      </w:r>
      <w:proofErr w:type="spellStart"/>
      <w:r>
        <w:t>unn</w:t>
      </w:r>
      <w:proofErr w:type="spellEnd"/>
      <w:r>
        <w:t xml:space="preserve"> </w:t>
      </w:r>
      <w:proofErr w:type="spellStart"/>
      <w:r>
        <w:t>muessig</w:t>
      </w:r>
      <w:proofErr w:type="spellEnd"/>
      <w:r>
        <w:t xml:space="preserve"> sein / </w:t>
      </w:r>
      <w:proofErr w:type="spellStart"/>
      <w:r>
        <w:t>Darumb</w:t>
      </w:r>
      <w:proofErr w:type="spellEnd"/>
      <w:r>
        <w:t xml:space="preserve"> ist der Sabbat oder </w:t>
      </w:r>
      <w:proofErr w:type="spellStart"/>
      <w:r>
        <w:t>Feyertag</w:t>
      </w:r>
      <w:proofErr w:type="spellEnd"/>
      <w:r>
        <w:t xml:space="preserve"> von der </w:t>
      </w:r>
      <w:proofErr w:type="spellStart"/>
      <w:r>
        <w:t>ruw</w:t>
      </w:r>
      <w:proofErr w:type="spellEnd"/>
      <w:r>
        <w:t xml:space="preserve"> und </w:t>
      </w:r>
      <w:proofErr w:type="spellStart"/>
      <w:r>
        <w:t>muessigkait</w:t>
      </w:r>
      <w:proofErr w:type="spellEnd"/>
      <w:r>
        <w:t xml:space="preserve"> </w:t>
      </w:r>
      <w:proofErr w:type="spellStart"/>
      <w:r>
        <w:t>genent</w:t>
      </w:r>
      <w:proofErr w:type="spellEnd"/>
      <w:r>
        <w:t xml:space="preserve"> und herkommen / Und </w:t>
      </w:r>
      <w:proofErr w:type="spellStart"/>
      <w:r>
        <w:t>hayst</w:t>
      </w:r>
      <w:proofErr w:type="spellEnd"/>
      <w:r>
        <w:t xml:space="preserve"> </w:t>
      </w:r>
      <w:proofErr w:type="spellStart"/>
      <w:r>
        <w:t>nit</w:t>
      </w:r>
      <w:proofErr w:type="spellEnd"/>
      <w:r>
        <w:t xml:space="preserve"> anders / dann </w:t>
      </w:r>
      <w:proofErr w:type="spellStart"/>
      <w:r>
        <w:t>ain</w:t>
      </w:r>
      <w:proofErr w:type="spellEnd"/>
      <w:r>
        <w:t xml:space="preserve"> </w:t>
      </w:r>
      <w:proofErr w:type="spellStart"/>
      <w:r>
        <w:t>ruw</w:t>
      </w:r>
      <w:proofErr w:type="spellEnd"/>
      <w:r>
        <w:t xml:space="preserve"> tag / in </w:t>
      </w:r>
      <w:proofErr w:type="spellStart"/>
      <w:r>
        <w:t>woelchem</w:t>
      </w:r>
      <w:proofErr w:type="spellEnd"/>
      <w:r>
        <w:t xml:space="preserve"> das geschaffen ding / </w:t>
      </w:r>
      <w:proofErr w:type="spellStart"/>
      <w:r>
        <w:t>ruwen</w:t>
      </w:r>
      <w:proofErr w:type="spellEnd"/>
      <w:r>
        <w:t xml:space="preserve"> soll. </w:t>
      </w:r>
      <w:proofErr w:type="spellStart"/>
      <w:r>
        <w:t>Sihe</w:t>
      </w:r>
      <w:proofErr w:type="spellEnd"/>
      <w:r>
        <w:t xml:space="preserve"> / wie </w:t>
      </w:r>
      <w:proofErr w:type="spellStart"/>
      <w:r>
        <w:t>gott</w:t>
      </w:r>
      <w:proofErr w:type="spellEnd"/>
      <w:r>
        <w:t xml:space="preserve"> in sechs tagen </w:t>
      </w:r>
      <w:proofErr w:type="spellStart"/>
      <w:r>
        <w:t>schuff</w:t>
      </w:r>
      <w:proofErr w:type="spellEnd"/>
      <w:r>
        <w:t xml:space="preserve"> und </w:t>
      </w:r>
      <w:proofErr w:type="spellStart"/>
      <w:r>
        <w:t>wircket</w:t>
      </w:r>
      <w:proofErr w:type="spellEnd"/>
      <w:r>
        <w:t xml:space="preserve"> / und </w:t>
      </w:r>
      <w:proofErr w:type="spellStart"/>
      <w:r>
        <w:t>ruwet</w:t>
      </w:r>
      <w:proofErr w:type="spellEnd"/>
      <w:r>
        <w:t xml:space="preserve"> am </w:t>
      </w:r>
      <w:proofErr w:type="spellStart"/>
      <w:r>
        <w:t>sibenden</w:t>
      </w:r>
      <w:proofErr w:type="spellEnd"/>
      <w:r>
        <w:t xml:space="preserve"> tag. Also soll der </w:t>
      </w:r>
      <w:proofErr w:type="spellStart"/>
      <w:r>
        <w:t>mensch</w:t>
      </w:r>
      <w:proofErr w:type="spellEnd"/>
      <w:r>
        <w:t xml:space="preserve"> / sechs tag / </w:t>
      </w:r>
      <w:proofErr w:type="spellStart"/>
      <w:r>
        <w:t>arbaytten</w:t>
      </w:r>
      <w:proofErr w:type="spellEnd"/>
      <w:r>
        <w:t xml:space="preserve"> / und den </w:t>
      </w:r>
      <w:proofErr w:type="spellStart"/>
      <w:r>
        <w:t>sibenden</w:t>
      </w:r>
      <w:proofErr w:type="spellEnd"/>
      <w:r>
        <w:t xml:space="preserve"> rasten und </w:t>
      </w:r>
      <w:proofErr w:type="spellStart"/>
      <w:r>
        <w:t>muessig</w:t>
      </w:r>
      <w:proofErr w:type="spellEnd"/>
      <w:r>
        <w:t xml:space="preserve"> sein. </w:t>
      </w:r>
      <w:proofErr w:type="spellStart"/>
      <w:r>
        <w:t>Darauß</w:t>
      </w:r>
      <w:proofErr w:type="spellEnd"/>
      <w:r>
        <w:t xml:space="preserve"> </w:t>
      </w:r>
      <w:proofErr w:type="spellStart"/>
      <w:r>
        <w:t>volget</w:t>
      </w:r>
      <w:proofErr w:type="spellEnd"/>
      <w:r>
        <w:t xml:space="preserve"> das wir den geschaffen </w:t>
      </w:r>
      <w:proofErr w:type="spellStart"/>
      <w:r>
        <w:t>gaystern</w:t>
      </w:r>
      <w:proofErr w:type="spellEnd"/>
      <w:r>
        <w:t xml:space="preserve"> / als Engeln und </w:t>
      </w:r>
      <w:proofErr w:type="spellStart"/>
      <w:r>
        <w:t>hayligen</w:t>
      </w:r>
      <w:proofErr w:type="spellEnd"/>
      <w:r>
        <w:t xml:space="preserve"> / nicht </w:t>
      </w:r>
      <w:proofErr w:type="spellStart"/>
      <w:r>
        <w:t>feyren</w:t>
      </w:r>
      <w:proofErr w:type="spellEnd"/>
      <w:r>
        <w:t xml:space="preserve"> </w:t>
      </w:r>
      <w:proofErr w:type="spellStart"/>
      <w:r>
        <w:t>dürffen</w:t>
      </w:r>
      <w:proofErr w:type="spellEnd"/>
      <w:r>
        <w:t xml:space="preserve">. Dann der </w:t>
      </w:r>
      <w:proofErr w:type="spellStart"/>
      <w:r>
        <w:t>feyertag</w:t>
      </w:r>
      <w:proofErr w:type="spellEnd"/>
      <w:r>
        <w:t xml:space="preserve"> ist </w:t>
      </w:r>
      <w:proofErr w:type="spellStart"/>
      <w:r>
        <w:t>ain</w:t>
      </w:r>
      <w:proofErr w:type="spellEnd"/>
      <w:r>
        <w:t xml:space="preserve"> </w:t>
      </w:r>
      <w:proofErr w:type="spellStart"/>
      <w:r>
        <w:t>ruw</w:t>
      </w:r>
      <w:proofErr w:type="spellEnd"/>
      <w:r>
        <w:t xml:space="preserve"> tag Gottes unser </w:t>
      </w:r>
      <w:proofErr w:type="spellStart"/>
      <w:r>
        <w:t>herligkait</w:t>
      </w:r>
      <w:proofErr w:type="spellEnd"/>
      <w:r>
        <w:t xml:space="preserve">. Der </w:t>
      </w:r>
      <w:proofErr w:type="spellStart"/>
      <w:r>
        <w:t>herr</w:t>
      </w:r>
      <w:proofErr w:type="spellEnd"/>
      <w:r>
        <w:t xml:space="preserve"> / ist / </w:t>
      </w:r>
      <w:proofErr w:type="spellStart"/>
      <w:r>
        <w:t>allain</w:t>
      </w:r>
      <w:proofErr w:type="spellEnd"/>
      <w:r>
        <w:t xml:space="preserve"> / unser Gott und </w:t>
      </w:r>
      <w:proofErr w:type="spellStart"/>
      <w:r>
        <w:t>herre</w:t>
      </w:r>
      <w:proofErr w:type="spellEnd"/>
      <w:r>
        <w:t xml:space="preserve"> / und </w:t>
      </w:r>
      <w:proofErr w:type="spellStart"/>
      <w:r>
        <w:t>kain</w:t>
      </w:r>
      <w:proofErr w:type="spellEnd"/>
      <w:r>
        <w:t xml:space="preserve"> Engel oder </w:t>
      </w:r>
      <w:proofErr w:type="spellStart"/>
      <w:r>
        <w:t>haylig</w:t>
      </w:r>
      <w:proofErr w:type="spellEnd"/>
      <w:r>
        <w:t xml:space="preserve"> / ist unser </w:t>
      </w:r>
      <w:proofErr w:type="spellStart"/>
      <w:r>
        <w:t>herr</w:t>
      </w:r>
      <w:proofErr w:type="spellEnd"/>
      <w:r>
        <w:t xml:space="preserve"> oder </w:t>
      </w:r>
      <w:proofErr w:type="spellStart"/>
      <w:r>
        <w:t>gott</w:t>
      </w:r>
      <w:proofErr w:type="spellEnd"/>
      <w:r>
        <w:t xml:space="preserve">. </w:t>
      </w:r>
    </w:p>
    <w:p w14:paraId="0A692D35" w14:textId="77777777" w:rsidR="003E64A2" w:rsidRDefault="003E64A2" w:rsidP="003E64A2">
      <w:pPr>
        <w:pStyle w:val="berschrift2"/>
      </w:pPr>
      <w:r>
        <w:t xml:space="preserve">2: </w:t>
      </w:r>
      <w:proofErr w:type="spellStart"/>
      <w:r>
        <w:t>Warumb</w:t>
      </w:r>
      <w:proofErr w:type="spellEnd"/>
      <w:r>
        <w:t xml:space="preserve"> </w:t>
      </w:r>
      <w:proofErr w:type="spellStart"/>
      <w:r>
        <w:t>got</w:t>
      </w:r>
      <w:proofErr w:type="spellEnd"/>
      <w:r>
        <w:t xml:space="preserve"> den Sabbat </w:t>
      </w:r>
      <w:proofErr w:type="spellStart"/>
      <w:r>
        <w:t>gebotten</w:t>
      </w:r>
      <w:proofErr w:type="spellEnd"/>
      <w:r>
        <w:t xml:space="preserve"> hat.</w:t>
      </w:r>
    </w:p>
    <w:p w14:paraId="7FF7F87B" w14:textId="77777777" w:rsidR="003E64A2" w:rsidRDefault="003E64A2" w:rsidP="003E64A2">
      <w:pPr>
        <w:pStyle w:val="StandardWeb"/>
      </w:pPr>
      <w:r>
        <w:t xml:space="preserve">Gott hat alle gebot und verbot dem </w:t>
      </w:r>
      <w:proofErr w:type="spellStart"/>
      <w:r>
        <w:t>menschen</w:t>
      </w:r>
      <w:proofErr w:type="spellEnd"/>
      <w:r>
        <w:t xml:space="preserve"> derhalben </w:t>
      </w:r>
      <w:proofErr w:type="spellStart"/>
      <w:r>
        <w:t>fürgelegt</w:t>
      </w:r>
      <w:proofErr w:type="spellEnd"/>
      <w:r>
        <w:t xml:space="preserve"> / das der </w:t>
      </w:r>
      <w:proofErr w:type="spellStart"/>
      <w:r>
        <w:t>mensch</w:t>
      </w:r>
      <w:proofErr w:type="spellEnd"/>
      <w:r>
        <w:t xml:space="preserve"> / </w:t>
      </w:r>
      <w:proofErr w:type="spellStart"/>
      <w:r>
        <w:t>seynes</w:t>
      </w:r>
      <w:proofErr w:type="spellEnd"/>
      <w:r>
        <w:t xml:space="preserve"> inwendiges </w:t>
      </w:r>
      <w:proofErr w:type="spellStart"/>
      <w:r>
        <w:t>ebenbildes</w:t>
      </w:r>
      <w:proofErr w:type="spellEnd"/>
      <w:r>
        <w:t xml:space="preserve"> </w:t>
      </w:r>
      <w:proofErr w:type="spellStart"/>
      <w:r>
        <w:t>gewar</w:t>
      </w:r>
      <w:proofErr w:type="spellEnd"/>
      <w:r>
        <w:t xml:space="preserve"> </w:t>
      </w:r>
      <w:proofErr w:type="spellStart"/>
      <w:r>
        <w:t>werd</w:t>
      </w:r>
      <w:proofErr w:type="spellEnd"/>
      <w:r>
        <w:t xml:space="preserve">. </w:t>
      </w:r>
      <w:proofErr w:type="spellStart"/>
      <w:r>
        <w:t>Unnd</w:t>
      </w:r>
      <w:proofErr w:type="spellEnd"/>
      <w:r>
        <w:t xml:space="preserve"> verstehe / wie </w:t>
      </w:r>
      <w:proofErr w:type="spellStart"/>
      <w:r>
        <w:t>jn</w:t>
      </w:r>
      <w:proofErr w:type="spellEnd"/>
      <w:r>
        <w:t xml:space="preserve"> Gott nach </w:t>
      </w:r>
      <w:proofErr w:type="spellStart"/>
      <w:r>
        <w:t>seynem</w:t>
      </w:r>
      <w:proofErr w:type="spellEnd"/>
      <w:r>
        <w:t xml:space="preserve"> bilde geschaffen / und das er </w:t>
      </w:r>
      <w:proofErr w:type="spellStart"/>
      <w:r>
        <w:t>werd</w:t>
      </w:r>
      <w:proofErr w:type="spellEnd"/>
      <w:r>
        <w:t xml:space="preserve"> / wie </w:t>
      </w:r>
      <w:proofErr w:type="spellStart"/>
      <w:r>
        <w:t>got</w:t>
      </w:r>
      <w:proofErr w:type="spellEnd"/>
      <w:r>
        <w:t xml:space="preserve"> ist / das ist </w:t>
      </w:r>
      <w:proofErr w:type="spellStart"/>
      <w:r>
        <w:t>haylig</w:t>
      </w:r>
      <w:proofErr w:type="spellEnd"/>
      <w:r>
        <w:t xml:space="preserve"> / still / </w:t>
      </w:r>
      <w:proofErr w:type="spellStart"/>
      <w:r>
        <w:t>gutt</w:t>
      </w:r>
      <w:proofErr w:type="spellEnd"/>
      <w:r>
        <w:t xml:space="preserve"> / gerecht / </w:t>
      </w:r>
      <w:proofErr w:type="spellStart"/>
      <w:r>
        <w:t>weyse</w:t>
      </w:r>
      <w:proofErr w:type="spellEnd"/>
      <w:r>
        <w:t xml:space="preserve"> / </w:t>
      </w:r>
      <w:proofErr w:type="spellStart"/>
      <w:r>
        <w:t>starck</w:t>
      </w:r>
      <w:proofErr w:type="spellEnd"/>
      <w:r>
        <w:t xml:space="preserve"> / </w:t>
      </w:r>
      <w:proofErr w:type="spellStart"/>
      <w:r>
        <w:t>warhafftig</w:t>
      </w:r>
      <w:proofErr w:type="spellEnd"/>
      <w:r>
        <w:t xml:space="preserve"> / </w:t>
      </w:r>
      <w:proofErr w:type="spellStart"/>
      <w:r>
        <w:t>guettig</w:t>
      </w:r>
      <w:proofErr w:type="spellEnd"/>
      <w:r>
        <w:t xml:space="preserve"> / </w:t>
      </w:r>
      <w:proofErr w:type="spellStart"/>
      <w:r>
        <w:t>barmhertzig</w:t>
      </w:r>
      <w:proofErr w:type="spellEnd"/>
      <w:r>
        <w:t xml:space="preserve"> etc. Und alle gebot </w:t>
      </w:r>
      <w:proofErr w:type="spellStart"/>
      <w:r>
        <w:t>gottes</w:t>
      </w:r>
      <w:proofErr w:type="spellEnd"/>
      <w:r>
        <w:t xml:space="preserve"> </w:t>
      </w:r>
      <w:proofErr w:type="spellStart"/>
      <w:r>
        <w:t>vordern</w:t>
      </w:r>
      <w:proofErr w:type="spellEnd"/>
      <w:r>
        <w:t xml:space="preserve"> von uns </w:t>
      </w:r>
      <w:proofErr w:type="spellStart"/>
      <w:r>
        <w:t>ain</w:t>
      </w:r>
      <w:proofErr w:type="spellEnd"/>
      <w:r>
        <w:t xml:space="preserve"> </w:t>
      </w:r>
      <w:proofErr w:type="spellStart"/>
      <w:r>
        <w:t>gleychait</w:t>
      </w:r>
      <w:proofErr w:type="spellEnd"/>
      <w:r>
        <w:t xml:space="preserve"> </w:t>
      </w:r>
      <w:proofErr w:type="spellStart"/>
      <w:r>
        <w:t>seyner</w:t>
      </w:r>
      <w:proofErr w:type="spellEnd"/>
      <w:r>
        <w:t xml:space="preserve"> </w:t>
      </w:r>
      <w:proofErr w:type="spellStart"/>
      <w:r>
        <w:t>gothait</w:t>
      </w:r>
      <w:proofErr w:type="spellEnd"/>
      <w:r>
        <w:t xml:space="preserve"> / seyn auch uns der </w:t>
      </w:r>
      <w:proofErr w:type="spellStart"/>
      <w:r>
        <w:t>ursachen</w:t>
      </w:r>
      <w:proofErr w:type="spellEnd"/>
      <w:r>
        <w:t xml:space="preserve"> halben gegeben / das wir </w:t>
      </w:r>
      <w:proofErr w:type="spellStart"/>
      <w:r>
        <w:t>gotfoermig</w:t>
      </w:r>
      <w:proofErr w:type="spellEnd"/>
      <w:r>
        <w:t xml:space="preserve"> werden sollen. Als </w:t>
      </w:r>
      <w:proofErr w:type="spellStart"/>
      <w:r>
        <w:t>geschriben</w:t>
      </w:r>
      <w:proofErr w:type="spellEnd"/>
      <w:r>
        <w:t xml:space="preserve"> </w:t>
      </w:r>
      <w:proofErr w:type="spellStart"/>
      <w:r>
        <w:t>steet</w:t>
      </w:r>
      <w:proofErr w:type="spellEnd"/>
      <w:r>
        <w:t xml:space="preserve"> / </w:t>
      </w:r>
      <w:proofErr w:type="spellStart"/>
      <w:r>
        <w:t>Ir</w:t>
      </w:r>
      <w:proofErr w:type="spellEnd"/>
      <w:r>
        <w:t xml:space="preserve"> sollet </w:t>
      </w:r>
      <w:proofErr w:type="spellStart"/>
      <w:r>
        <w:t>haylig</w:t>
      </w:r>
      <w:proofErr w:type="spellEnd"/>
      <w:r>
        <w:t xml:space="preserve"> werden / </w:t>
      </w:r>
      <w:proofErr w:type="spellStart"/>
      <w:r>
        <w:t>unn</w:t>
      </w:r>
      <w:proofErr w:type="spellEnd"/>
      <w:r>
        <w:t xml:space="preserve"> </w:t>
      </w:r>
      <w:proofErr w:type="spellStart"/>
      <w:r>
        <w:t>haylig</w:t>
      </w:r>
      <w:proofErr w:type="spellEnd"/>
      <w:r>
        <w:t xml:space="preserve"> seyn / dann ich / </w:t>
      </w:r>
      <w:proofErr w:type="spellStart"/>
      <w:r>
        <w:t>ewer</w:t>
      </w:r>
      <w:proofErr w:type="spellEnd"/>
      <w:r>
        <w:t xml:space="preserve"> </w:t>
      </w:r>
      <w:proofErr w:type="spellStart"/>
      <w:r>
        <w:t>gott</w:t>
      </w:r>
      <w:proofErr w:type="spellEnd"/>
      <w:r>
        <w:t xml:space="preserve"> und </w:t>
      </w:r>
      <w:proofErr w:type="spellStart"/>
      <w:r>
        <w:t>herr</w:t>
      </w:r>
      <w:proofErr w:type="spellEnd"/>
      <w:r>
        <w:t xml:space="preserve"> / bin </w:t>
      </w:r>
      <w:proofErr w:type="spellStart"/>
      <w:r>
        <w:t>hailig</w:t>
      </w:r>
      <w:proofErr w:type="spellEnd"/>
      <w:r>
        <w:t xml:space="preserve"> / sagt </w:t>
      </w:r>
      <w:proofErr w:type="spellStart"/>
      <w:r>
        <w:t>gott</w:t>
      </w:r>
      <w:proofErr w:type="spellEnd"/>
      <w:r>
        <w:t xml:space="preserve"> / </w:t>
      </w:r>
      <w:proofErr w:type="spellStart"/>
      <w:r>
        <w:t>bewaret</w:t>
      </w:r>
      <w:proofErr w:type="spellEnd"/>
      <w:r>
        <w:t xml:space="preserve"> mein gebot </w:t>
      </w:r>
      <w:proofErr w:type="spellStart"/>
      <w:r>
        <w:t>unn</w:t>
      </w:r>
      <w:proofErr w:type="spellEnd"/>
      <w:r>
        <w:t xml:space="preserve"> thut </w:t>
      </w:r>
      <w:proofErr w:type="spellStart"/>
      <w:r>
        <w:t>sy</w:t>
      </w:r>
      <w:proofErr w:type="spellEnd"/>
      <w:r>
        <w:t xml:space="preserve">. </w:t>
      </w:r>
      <w:proofErr w:type="spellStart"/>
      <w:r>
        <w:t>Darauß</w:t>
      </w:r>
      <w:proofErr w:type="spellEnd"/>
      <w:r>
        <w:t xml:space="preserve"> ist zu leeren / das uns </w:t>
      </w:r>
      <w:proofErr w:type="spellStart"/>
      <w:r>
        <w:t>Got</w:t>
      </w:r>
      <w:proofErr w:type="spellEnd"/>
      <w:r>
        <w:t xml:space="preserve"> </w:t>
      </w:r>
      <w:proofErr w:type="spellStart"/>
      <w:r>
        <w:t>seyne</w:t>
      </w:r>
      <w:proofErr w:type="spellEnd"/>
      <w:r>
        <w:t xml:space="preserve"> </w:t>
      </w:r>
      <w:proofErr w:type="spellStart"/>
      <w:r>
        <w:t>gebott</w:t>
      </w:r>
      <w:proofErr w:type="spellEnd"/>
      <w:r>
        <w:t xml:space="preserve"> und </w:t>
      </w:r>
      <w:proofErr w:type="spellStart"/>
      <w:r>
        <w:t>raethe</w:t>
      </w:r>
      <w:proofErr w:type="spellEnd"/>
      <w:r>
        <w:t xml:space="preserve"> gegeben hat / das wir </w:t>
      </w:r>
      <w:proofErr w:type="spellStart"/>
      <w:r>
        <w:t>hailig</w:t>
      </w:r>
      <w:proofErr w:type="spellEnd"/>
      <w:r>
        <w:t xml:space="preserve"> und </w:t>
      </w:r>
      <w:proofErr w:type="spellStart"/>
      <w:r>
        <w:t>gotfoermig</w:t>
      </w:r>
      <w:proofErr w:type="spellEnd"/>
      <w:r>
        <w:t xml:space="preserve"> werden / das ist </w:t>
      </w:r>
      <w:proofErr w:type="spellStart"/>
      <w:r>
        <w:t>got</w:t>
      </w:r>
      <w:proofErr w:type="spellEnd"/>
      <w:r>
        <w:t xml:space="preserve"> </w:t>
      </w:r>
      <w:proofErr w:type="spellStart"/>
      <w:r>
        <w:t>gleych</w:t>
      </w:r>
      <w:proofErr w:type="spellEnd"/>
      <w:r>
        <w:t xml:space="preserve"> / als </w:t>
      </w:r>
      <w:proofErr w:type="spellStart"/>
      <w:r>
        <w:t>got</w:t>
      </w:r>
      <w:proofErr w:type="spellEnd"/>
      <w:r>
        <w:t xml:space="preserve"> ist. Demnach ist der Sabbat von </w:t>
      </w:r>
      <w:proofErr w:type="spellStart"/>
      <w:r>
        <w:t>got</w:t>
      </w:r>
      <w:proofErr w:type="spellEnd"/>
      <w:r>
        <w:t xml:space="preserve"> eingesetzt / das wir </w:t>
      </w:r>
      <w:proofErr w:type="spellStart"/>
      <w:r>
        <w:t>beweren</w:t>
      </w:r>
      <w:proofErr w:type="spellEnd"/>
      <w:r>
        <w:t xml:space="preserve"> </w:t>
      </w:r>
      <w:proofErr w:type="spellStart"/>
      <w:r>
        <w:t>hailig</w:t>
      </w:r>
      <w:proofErr w:type="spellEnd"/>
      <w:r>
        <w:t xml:space="preserve"> zu werden / als </w:t>
      </w:r>
      <w:proofErr w:type="spellStart"/>
      <w:r>
        <w:t>got</w:t>
      </w:r>
      <w:proofErr w:type="spellEnd"/>
      <w:r>
        <w:t xml:space="preserve"> </w:t>
      </w:r>
      <w:proofErr w:type="spellStart"/>
      <w:r>
        <w:t>hailig</w:t>
      </w:r>
      <w:proofErr w:type="spellEnd"/>
      <w:r>
        <w:t xml:space="preserve"> ist / und </w:t>
      </w:r>
      <w:proofErr w:type="spellStart"/>
      <w:r>
        <w:t>ruwen</w:t>
      </w:r>
      <w:proofErr w:type="spellEnd"/>
      <w:r>
        <w:t xml:space="preserve"> als er / und </w:t>
      </w:r>
      <w:proofErr w:type="spellStart"/>
      <w:r>
        <w:t>werck</w:t>
      </w:r>
      <w:proofErr w:type="spellEnd"/>
      <w:r>
        <w:t xml:space="preserve"> lassen </w:t>
      </w:r>
      <w:proofErr w:type="spellStart"/>
      <w:r>
        <w:t>faren</w:t>
      </w:r>
      <w:proofErr w:type="spellEnd"/>
      <w:r>
        <w:t xml:space="preserve"> / als er </w:t>
      </w:r>
      <w:proofErr w:type="spellStart"/>
      <w:r>
        <w:t>thon</w:t>
      </w:r>
      <w:proofErr w:type="spellEnd"/>
      <w:r>
        <w:t xml:space="preserve"> hat / und doch </w:t>
      </w:r>
      <w:proofErr w:type="spellStart"/>
      <w:r>
        <w:t>ewigklich</w:t>
      </w:r>
      <w:proofErr w:type="spellEnd"/>
      <w:r>
        <w:t xml:space="preserve"> </w:t>
      </w:r>
      <w:proofErr w:type="spellStart"/>
      <w:r>
        <w:t>gottes</w:t>
      </w:r>
      <w:proofErr w:type="spellEnd"/>
      <w:r>
        <w:t xml:space="preserve"> </w:t>
      </w:r>
      <w:proofErr w:type="spellStart"/>
      <w:r>
        <w:t>werck</w:t>
      </w:r>
      <w:proofErr w:type="spellEnd"/>
      <w:r>
        <w:t xml:space="preserve"> / in </w:t>
      </w:r>
      <w:proofErr w:type="spellStart"/>
      <w:r>
        <w:t>leydender</w:t>
      </w:r>
      <w:proofErr w:type="spellEnd"/>
      <w:r>
        <w:t xml:space="preserve"> </w:t>
      </w:r>
      <w:proofErr w:type="spellStart"/>
      <w:r>
        <w:t>weyße</w:t>
      </w:r>
      <w:proofErr w:type="spellEnd"/>
      <w:r>
        <w:t xml:space="preserve"> </w:t>
      </w:r>
      <w:proofErr w:type="spellStart"/>
      <w:r>
        <w:t>wircken</w:t>
      </w:r>
      <w:proofErr w:type="spellEnd"/>
      <w:r>
        <w:t xml:space="preserve"> / das </w:t>
      </w:r>
      <w:proofErr w:type="spellStart"/>
      <w:r>
        <w:t>gott</w:t>
      </w:r>
      <w:proofErr w:type="spellEnd"/>
      <w:r>
        <w:t xml:space="preserve"> unser </w:t>
      </w:r>
      <w:proofErr w:type="spellStart"/>
      <w:r>
        <w:t>wirckligkait</w:t>
      </w:r>
      <w:proofErr w:type="spellEnd"/>
      <w:r>
        <w:t xml:space="preserve"> on </w:t>
      </w:r>
      <w:proofErr w:type="spellStart"/>
      <w:r>
        <w:t>auffhoeren</w:t>
      </w:r>
      <w:proofErr w:type="spellEnd"/>
      <w:r>
        <w:t xml:space="preserve"> </w:t>
      </w:r>
      <w:proofErr w:type="spellStart"/>
      <w:r>
        <w:t>wircke</w:t>
      </w:r>
      <w:proofErr w:type="spellEnd"/>
      <w:r>
        <w:t xml:space="preserve">. </w:t>
      </w:r>
    </w:p>
    <w:p w14:paraId="670489A8" w14:textId="77777777" w:rsidR="003E64A2" w:rsidRDefault="003E64A2" w:rsidP="003E64A2">
      <w:pPr>
        <w:pStyle w:val="StandardWeb"/>
      </w:pPr>
      <w:r>
        <w:t xml:space="preserve">Das ist </w:t>
      </w:r>
      <w:proofErr w:type="spellStart"/>
      <w:r>
        <w:t>ain</w:t>
      </w:r>
      <w:proofErr w:type="spellEnd"/>
      <w:r>
        <w:t xml:space="preserve"> </w:t>
      </w:r>
      <w:proofErr w:type="spellStart"/>
      <w:r>
        <w:t>gaystliche</w:t>
      </w:r>
      <w:proofErr w:type="spellEnd"/>
      <w:r>
        <w:t xml:space="preserve"> </w:t>
      </w:r>
      <w:proofErr w:type="spellStart"/>
      <w:r>
        <w:t>ursache</w:t>
      </w:r>
      <w:proofErr w:type="spellEnd"/>
      <w:r>
        <w:t xml:space="preserve"> den Sabbats / </w:t>
      </w:r>
      <w:proofErr w:type="spellStart"/>
      <w:r>
        <w:t>woelche</w:t>
      </w:r>
      <w:proofErr w:type="spellEnd"/>
      <w:r>
        <w:t xml:space="preserve"> </w:t>
      </w:r>
      <w:proofErr w:type="spellStart"/>
      <w:r>
        <w:t>got</w:t>
      </w:r>
      <w:proofErr w:type="spellEnd"/>
      <w:r>
        <w:t xml:space="preserve"> zu </w:t>
      </w:r>
      <w:proofErr w:type="spellStart"/>
      <w:r>
        <w:t>eeren</w:t>
      </w:r>
      <w:proofErr w:type="spellEnd"/>
      <w:r>
        <w:t xml:space="preserve"> / und uns zu nutz ist </w:t>
      </w:r>
      <w:proofErr w:type="spellStart"/>
      <w:r>
        <w:t>gebottes</w:t>
      </w:r>
      <w:proofErr w:type="spellEnd"/>
      <w:r>
        <w:t xml:space="preserve">. Denn das ist Gottes </w:t>
      </w:r>
      <w:proofErr w:type="spellStart"/>
      <w:r>
        <w:t>eere</w:t>
      </w:r>
      <w:proofErr w:type="spellEnd"/>
      <w:r>
        <w:t xml:space="preserve"> / das </w:t>
      </w:r>
      <w:proofErr w:type="spellStart"/>
      <w:r>
        <w:t>seyne</w:t>
      </w:r>
      <w:proofErr w:type="spellEnd"/>
      <w:r>
        <w:t xml:space="preserve"> </w:t>
      </w:r>
      <w:proofErr w:type="spellStart"/>
      <w:r>
        <w:t>kinder</w:t>
      </w:r>
      <w:proofErr w:type="spellEnd"/>
      <w:r>
        <w:t xml:space="preserve"> werden / als er / der unser </w:t>
      </w:r>
      <w:proofErr w:type="spellStart"/>
      <w:r>
        <w:t>vatter</w:t>
      </w:r>
      <w:proofErr w:type="spellEnd"/>
      <w:r>
        <w:t xml:space="preserve"> ist. </w:t>
      </w:r>
    </w:p>
    <w:p w14:paraId="3421DF5A" w14:textId="77777777" w:rsidR="003E64A2" w:rsidRDefault="003E64A2" w:rsidP="003E64A2">
      <w:pPr>
        <w:pStyle w:val="StandardWeb"/>
      </w:pPr>
      <w:proofErr w:type="spellStart"/>
      <w:r>
        <w:t>Disen</w:t>
      </w:r>
      <w:proofErr w:type="spellEnd"/>
      <w:r>
        <w:t xml:space="preserve"> </w:t>
      </w:r>
      <w:proofErr w:type="spellStart"/>
      <w:r>
        <w:t>grund</w:t>
      </w:r>
      <w:proofErr w:type="spellEnd"/>
      <w:r>
        <w:t xml:space="preserve"> </w:t>
      </w:r>
      <w:proofErr w:type="spellStart"/>
      <w:r>
        <w:t>allain</w:t>
      </w:r>
      <w:proofErr w:type="spellEnd"/>
      <w:r>
        <w:t xml:space="preserve"> sollen wir ansehen / und nicht unsern nutz. </w:t>
      </w:r>
      <w:proofErr w:type="spellStart"/>
      <w:r>
        <w:t>Gleych</w:t>
      </w:r>
      <w:proofErr w:type="spellEnd"/>
      <w:r>
        <w:t xml:space="preserve"> wie </w:t>
      </w:r>
      <w:proofErr w:type="spellStart"/>
      <w:r>
        <w:t>gott</w:t>
      </w:r>
      <w:proofErr w:type="spellEnd"/>
      <w:r>
        <w:t xml:space="preserve"> </w:t>
      </w:r>
      <w:proofErr w:type="spellStart"/>
      <w:r>
        <w:t>auff</w:t>
      </w:r>
      <w:proofErr w:type="spellEnd"/>
      <w:r>
        <w:t xml:space="preserve"> unsern nutz und </w:t>
      </w:r>
      <w:proofErr w:type="spellStart"/>
      <w:r>
        <w:t>hailigkait</w:t>
      </w:r>
      <w:proofErr w:type="spellEnd"/>
      <w:r>
        <w:t xml:space="preserve"> </w:t>
      </w:r>
      <w:proofErr w:type="spellStart"/>
      <w:r>
        <w:t>sihet</w:t>
      </w:r>
      <w:proofErr w:type="spellEnd"/>
      <w:r>
        <w:t xml:space="preserve"> also sollen wir auch Gottes </w:t>
      </w:r>
      <w:proofErr w:type="spellStart"/>
      <w:r>
        <w:t>herligkait</w:t>
      </w:r>
      <w:proofErr w:type="spellEnd"/>
      <w:r>
        <w:t xml:space="preserve"> / </w:t>
      </w:r>
      <w:proofErr w:type="spellStart"/>
      <w:r>
        <w:t>eere</w:t>
      </w:r>
      <w:proofErr w:type="spellEnd"/>
      <w:r>
        <w:t xml:space="preserve"> / und des </w:t>
      </w:r>
      <w:proofErr w:type="spellStart"/>
      <w:r>
        <w:t>naechsten</w:t>
      </w:r>
      <w:proofErr w:type="spellEnd"/>
      <w:r>
        <w:t xml:space="preserve"> nutz </w:t>
      </w:r>
      <w:proofErr w:type="spellStart"/>
      <w:r>
        <w:t>maynen</w:t>
      </w:r>
      <w:proofErr w:type="spellEnd"/>
      <w:r>
        <w:t xml:space="preserve"> und suchen / und nicht das unser. </w:t>
      </w:r>
    </w:p>
    <w:p w14:paraId="12825A10" w14:textId="77777777" w:rsidR="003E64A2" w:rsidRDefault="003E64A2" w:rsidP="003E64A2">
      <w:pPr>
        <w:pStyle w:val="StandardWeb"/>
      </w:pPr>
      <w:r>
        <w:t xml:space="preserve">Der </w:t>
      </w:r>
      <w:proofErr w:type="spellStart"/>
      <w:r>
        <w:t>seyne</w:t>
      </w:r>
      <w:proofErr w:type="spellEnd"/>
      <w:r>
        <w:t xml:space="preserve"> </w:t>
      </w:r>
      <w:proofErr w:type="spellStart"/>
      <w:r>
        <w:t>augen</w:t>
      </w:r>
      <w:proofErr w:type="spellEnd"/>
      <w:r>
        <w:t xml:space="preserve"> </w:t>
      </w:r>
      <w:proofErr w:type="spellStart"/>
      <w:r>
        <w:t>auff</w:t>
      </w:r>
      <w:proofErr w:type="spellEnd"/>
      <w:r>
        <w:t xml:space="preserve"> seinen nutz richtet / der befleckt sich und macht sich </w:t>
      </w:r>
      <w:proofErr w:type="spellStart"/>
      <w:r>
        <w:t>unhailig</w:t>
      </w:r>
      <w:proofErr w:type="spellEnd"/>
      <w:r>
        <w:t xml:space="preserve"> / </w:t>
      </w:r>
      <w:proofErr w:type="spellStart"/>
      <w:r>
        <w:t>verwarloßet</w:t>
      </w:r>
      <w:proofErr w:type="spellEnd"/>
      <w:r>
        <w:t xml:space="preserve"> die </w:t>
      </w:r>
      <w:proofErr w:type="spellStart"/>
      <w:r>
        <w:t>ursach</w:t>
      </w:r>
      <w:proofErr w:type="spellEnd"/>
      <w:r>
        <w:t xml:space="preserve"> des Sabbats. Das alles </w:t>
      </w:r>
      <w:proofErr w:type="spellStart"/>
      <w:r>
        <w:t>hatt</w:t>
      </w:r>
      <w:proofErr w:type="spellEnd"/>
      <w:r>
        <w:t xml:space="preserve"> Esaias </w:t>
      </w:r>
      <w:proofErr w:type="spellStart"/>
      <w:r>
        <w:t>begryffen</w:t>
      </w:r>
      <w:proofErr w:type="spellEnd"/>
      <w:r>
        <w:t xml:space="preserve"> </w:t>
      </w:r>
      <w:proofErr w:type="spellStart"/>
      <w:r>
        <w:t>unnd</w:t>
      </w:r>
      <w:proofErr w:type="spellEnd"/>
      <w:r>
        <w:t xml:space="preserve"> </w:t>
      </w:r>
      <w:proofErr w:type="spellStart"/>
      <w:r>
        <w:t>erklaeret</w:t>
      </w:r>
      <w:proofErr w:type="spellEnd"/>
      <w:r>
        <w:t xml:space="preserve"> / so er spricht / Ich </w:t>
      </w:r>
      <w:proofErr w:type="spellStart"/>
      <w:r>
        <w:t>kan</w:t>
      </w:r>
      <w:proofErr w:type="spellEnd"/>
      <w:r>
        <w:t xml:space="preserve"> </w:t>
      </w:r>
      <w:proofErr w:type="spellStart"/>
      <w:r>
        <w:t>ewer</w:t>
      </w:r>
      <w:proofErr w:type="spellEnd"/>
      <w:r>
        <w:t xml:space="preserve"> Sabbat und </w:t>
      </w:r>
      <w:proofErr w:type="spellStart"/>
      <w:r>
        <w:t>feyertag</w:t>
      </w:r>
      <w:proofErr w:type="spellEnd"/>
      <w:r>
        <w:t xml:space="preserve"> </w:t>
      </w:r>
      <w:proofErr w:type="spellStart"/>
      <w:r>
        <w:t>nit</w:t>
      </w:r>
      <w:proofErr w:type="spellEnd"/>
      <w:r>
        <w:t xml:space="preserve"> </w:t>
      </w:r>
      <w:proofErr w:type="spellStart"/>
      <w:r>
        <w:t>leyden</w:t>
      </w:r>
      <w:proofErr w:type="spellEnd"/>
      <w:r>
        <w:t xml:space="preserve"> noch dulden. </w:t>
      </w:r>
      <w:proofErr w:type="spellStart"/>
      <w:r>
        <w:t>Ewere</w:t>
      </w:r>
      <w:proofErr w:type="spellEnd"/>
      <w:r>
        <w:t xml:space="preserve"> </w:t>
      </w:r>
      <w:proofErr w:type="spellStart"/>
      <w:r>
        <w:t>handlung</w:t>
      </w:r>
      <w:proofErr w:type="spellEnd"/>
      <w:r>
        <w:t xml:space="preserve"> ist </w:t>
      </w:r>
      <w:proofErr w:type="spellStart"/>
      <w:r>
        <w:t>unrayn</w:t>
      </w:r>
      <w:proofErr w:type="spellEnd"/>
      <w:r>
        <w:t xml:space="preserve"> </w:t>
      </w:r>
      <w:proofErr w:type="spellStart"/>
      <w:r>
        <w:t>unnd</w:t>
      </w:r>
      <w:proofErr w:type="spellEnd"/>
      <w:r>
        <w:t xml:space="preserve"> </w:t>
      </w:r>
      <w:proofErr w:type="spellStart"/>
      <w:r>
        <w:t>boßhafftig</w:t>
      </w:r>
      <w:proofErr w:type="spellEnd"/>
      <w:r>
        <w:t xml:space="preserve">. </w:t>
      </w:r>
    </w:p>
    <w:p w14:paraId="2DC5CD8A" w14:textId="77777777" w:rsidR="003E64A2" w:rsidRDefault="003E64A2" w:rsidP="003E64A2">
      <w:pPr>
        <w:pStyle w:val="StandardWeb"/>
      </w:pPr>
      <w:r>
        <w:t xml:space="preserve">Bringet von </w:t>
      </w:r>
      <w:proofErr w:type="spellStart"/>
      <w:r>
        <w:t>eweren</w:t>
      </w:r>
      <w:proofErr w:type="spellEnd"/>
      <w:r>
        <w:t xml:space="preserve"> </w:t>
      </w:r>
      <w:proofErr w:type="spellStart"/>
      <w:r>
        <w:t>augen</w:t>
      </w:r>
      <w:proofErr w:type="spellEnd"/>
      <w:r>
        <w:t xml:space="preserve"> / </w:t>
      </w:r>
      <w:proofErr w:type="spellStart"/>
      <w:r>
        <w:t>ewere</w:t>
      </w:r>
      <w:proofErr w:type="spellEnd"/>
      <w:r>
        <w:t xml:space="preserve"> </w:t>
      </w:r>
      <w:proofErr w:type="spellStart"/>
      <w:r>
        <w:t>boese</w:t>
      </w:r>
      <w:proofErr w:type="spellEnd"/>
      <w:r>
        <w:t xml:space="preserve"> </w:t>
      </w:r>
      <w:proofErr w:type="spellStart"/>
      <w:r>
        <w:t>gedancken</w:t>
      </w:r>
      <w:proofErr w:type="spellEnd"/>
      <w:r>
        <w:t xml:space="preserve"> / </w:t>
      </w:r>
      <w:proofErr w:type="spellStart"/>
      <w:r>
        <w:t>hoeret</w:t>
      </w:r>
      <w:proofErr w:type="spellEnd"/>
      <w:r>
        <w:t xml:space="preserve"> </w:t>
      </w:r>
      <w:proofErr w:type="spellStart"/>
      <w:r>
        <w:t>auff</w:t>
      </w:r>
      <w:proofErr w:type="spellEnd"/>
      <w:r>
        <w:t xml:space="preserve"> </w:t>
      </w:r>
      <w:proofErr w:type="spellStart"/>
      <w:r>
        <w:t>ubel</w:t>
      </w:r>
      <w:proofErr w:type="spellEnd"/>
      <w:r>
        <w:t xml:space="preserve"> </w:t>
      </w:r>
      <w:proofErr w:type="spellStart"/>
      <w:r>
        <w:t>zuthun</w:t>
      </w:r>
      <w:proofErr w:type="spellEnd"/>
      <w:r>
        <w:t xml:space="preserve">. Demnach </w:t>
      </w:r>
      <w:proofErr w:type="spellStart"/>
      <w:r>
        <w:t>muest</w:t>
      </w:r>
      <w:proofErr w:type="spellEnd"/>
      <w:r>
        <w:t xml:space="preserve"> </w:t>
      </w:r>
      <w:proofErr w:type="spellStart"/>
      <w:r>
        <w:t>findung</w:t>
      </w:r>
      <w:proofErr w:type="spellEnd"/>
      <w:r>
        <w:t xml:space="preserve"> unser </w:t>
      </w:r>
      <w:proofErr w:type="spellStart"/>
      <w:r>
        <w:t>seelen</w:t>
      </w:r>
      <w:proofErr w:type="spellEnd"/>
      <w:r>
        <w:t xml:space="preserve"> abfallen / </w:t>
      </w:r>
      <w:proofErr w:type="spellStart"/>
      <w:r>
        <w:t>unnd</w:t>
      </w:r>
      <w:proofErr w:type="spellEnd"/>
      <w:r>
        <w:t xml:space="preserve"> unsere </w:t>
      </w:r>
      <w:proofErr w:type="spellStart"/>
      <w:r>
        <w:t>augen</w:t>
      </w:r>
      <w:proofErr w:type="spellEnd"/>
      <w:r>
        <w:t xml:space="preserve"> </w:t>
      </w:r>
      <w:proofErr w:type="spellStart"/>
      <w:r>
        <w:t>muesten</w:t>
      </w:r>
      <w:proofErr w:type="spellEnd"/>
      <w:r>
        <w:t xml:space="preserve"> Gott </w:t>
      </w:r>
      <w:proofErr w:type="spellStart"/>
      <w:r>
        <w:t>gestracks</w:t>
      </w:r>
      <w:proofErr w:type="spellEnd"/>
      <w:r>
        <w:t xml:space="preserve"> ansehen und </w:t>
      </w:r>
      <w:proofErr w:type="spellStart"/>
      <w:r>
        <w:t>maynen</w:t>
      </w:r>
      <w:proofErr w:type="spellEnd"/>
      <w:r>
        <w:t xml:space="preserve"> / und nicht das unser. </w:t>
      </w:r>
    </w:p>
    <w:p w14:paraId="186AE3AD" w14:textId="77777777" w:rsidR="003E64A2" w:rsidRDefault="003E64A2" w:rsidP="003E64A2">
      <w:pPr>
        <w:pStyle w:val="StandardWeb"/>
      </w:pPr>
      <w:r>
        <w:t xml:space="preserve">Wenn die </w:t>
      </w:r>
      <w:proofErr w:type="spellStart"/>
      <w:r>
        <w:t>seele</w:t>
      </w:r>
      <w:proofErr w:type="spellEnd"/>
      <w:r>
        <w:t xml:space="preserve"> </w:t>
      </w:r>
      <w:proofErr w:type="spellStart"/>
      <w:r>
        <w:t>jrer</w:t>
      </w:r>
      <w:proofErr w:type="spellEnd"/>
      <w:r>
        <w:t xml:space="preserve"> </w:t>
      </w:r>
      <w:proofErr w:type="spellStart"/>
      <w:r>
        <w:t>klarhait</w:t>
      </w:r>
      <w:proofErr w:type="spellEnd"/>
      <w:r>
        <w:t xml:space="preserve"> und </w:t>
      </w:r>
      <w:proofErr w:type="spellStart"/>
      <w:r>
        <w:t>inwendigkait</w:t>
      </w:r>
      <w:proofErr w:type="spellEnd"/>
      <w:r>
        <w:t xml:space="preserve"> nicht innen </w:t>
      </w:r>
      <w:proofErr w:type="spellStart"/>
      <w:r>
        <w:t>wirdt</w:t>
      </w:r>
      <w:proofErr w:type="spellEnd"/>
      <w:r>
        <w:t xml:space="preserve"> / und lasset </w:t>
      </w:r>
      <w:proofErr w:type="spellStart"/>
      <w:r>
        <w:t>nit</w:t>
      </w:r>
      <w:proofErr w:type="spellEnd"/>
      <w:r>
        <w:t xml:space="preserve"> </w:t>
      </w:r>
      <w:proofErr w:type="spellStart"/>
      <w:r>
        <w:t>finsternus</w:t>
      </w:r>
      <w:proofErr w:type="spellEnd"/>
      <w:r>
        <w:t xml:space="preserve"> / </w:t>
      </w:r>
      <w:proofErr w:type="spellStart"/>
      <w:r>
        <w:t>unraynigkait</w:t>
      </w:r>
      <w:proofErr w:type="spellEnd"/>
      <w:r>
        <w:t xml:space="preserve"> / </w:t>
      </w:r>
      <w:proofErr w:type="spellStart"/>
      <w:r>
        <w:t>boeßhait</w:t>
      </w:r>
      <w:proofErr w:type="spellEnd"/>
      <w:r>
        <w:t xml:space="preserve"> und </w:t>
      </w:r>
      <w:proofErr w:type="spellStart"/>
      <w:r>
        <w:t>unhailigkait</w:t>
      </w:r>
      <w:proofErr w:type="spellEnd"/>
      <w:r>
        <w:t xml:space="preserve"> </w:t>
      </w:r>
      <w:proofErr w:type="spellStart"/>
      <w:r>
        <w:t>faren</w:t>
      </w:r>
      <w:proofErr w:type="spellEnd"/>
      <w:r>
        <w:t xml:space="preserve"> / so ist </w:t>
      </w:r>
      <w:proofErr w:type="spellStart"/>
      <w:r>
        <w:t>sy</w:t>
      </w:r>
      <w:proofErr w:type="spellEnd"/>
      <w:r>
        <w:t xml:space="preserve"> / der </w:t>
      </w:r>
      <w:proofErr w:type="spellStart"/>
      <w:r>
        <w:t>ursachen</w:t>
      </w:r>
      <w:proofErr w:type="spellEnd"/>
      <w:r>
        <w:t xml:space="preserve"> / des eingesetzten Sabbats / fern und </w:t>
      </w:r>
      <w:proofErr w:type="spellStart"/>
      <w:r>
        <w:t>frembd</w:t>
      </w:r>
      <w:proofErr w:type="spellEnd"/>
      <w:r>
        <w:t xml:space="preserve"> / und </w:t>
      </w:r>
      <w:proofErr w:type="spellStart"/>
      <w:r>
        <w:t>gott</w:t>
      </w:r>
      <w:proofErr w:type="spellEnd"/>
      <w:r>
        <w:t xml:space="preserve"> hasset </w:t>
      </w:r>
      <w:proofErr w:type="spellStart"/>
      <w:r>
        <w:t>jren</w:t>
      </w:r>
      <w:proofErr w:type="spellEnd"/>
      <w:r>
        <w:t xml:space="preserve"> Sabbat / und </w:t>
      </w:r>
      <w:proofErr w:type="spellStart"/>
      <w:r>
        <w:t>verstost</w:t>
      </w:r>
      <w:proofErr w:type="spellEnd"/>
      <w:r>
        <w:t xml:space="preserve"> </w:t>
      </w:r>
      <w:proofErr w:type="spellStart"/>
      <w:r>
        <w:t>jre</w:t>
      </w:r>
      <w:proofErr w:type="spellEnd"/>
      <w:r>
        <w:t xml:space="preserve"> </w:t>
      </w:r>
      <w:proofErr w:type="spellStart"/>
      <w:r>
        <w:t>feyertage</w:t>
      </w:r>
      <w:proofErr w:type="spellEnd"/>
      <w:r>
        <w:t xml:space="preserve">. Denn in allen </w:t>
      </w:r>
      <w:proofErr w:type="spellStart"/>
      <w:r>
        <w:t>gebotten</w:t>
      </w:r>
      <w:proofErr w:type="spellEnd"/>
      <w:r>
        <w:t xml:space="preserve"> / muß die </w:t>
      </w:r>
      <w:proofErr w:type="spellStart"/>
      <w:r>
        <w:t>ursach</w:t>
      </w:r>
      <w:proofErr w:type="spellEnd"/>
      <w:r>
        <w:t xml:space="preserve"> / und der </w:t>
      </w:r>
      <w:proofErr w:type="spellStart"/>
      <w:r>
        <w:t>gayst</w:t>
      </w:r>
      <w:proofErr w:type="spellEnd"/>
      <w:r>
        <w:t xml:space="preserve"> </w:t>
      </w:r>
      <w:proofErr w:type="spellStart"/>
      <w:r>
        <w:t>gemayndt</w:t>
      </w:r>
      <w:proofErr w:type="spellEnd"/>
      <w:r>
        <w:t xml:space="preserve"> werden / </w:t>
      </w:r>
      <w:proofErr w:type="spellStart"/>
      <w:r>
        <w:t>unnd</w:t>
      </w:r>
      <w:proofErr w:type="spellEnd"/>
      <w:r>
        <w:t xml:space="preserve"> nichts anders / das ist / das nur der Gott soll </w:t>
      </w:r>
      <w:proofErr w:type="spellStart"/>
      <w:r>
        <w:t>behertzet</w:t>
      </w:r>
      <w:proofErr w:type="spellEnd"/>
      <w:r>
        <w:t xml:space="preserve"> werden / der da </w:t>
      </w:r>
      <w:proofErr w:type="spellStart"/>
      <w:r>
        <w:t>gebewt</w:t>
      </w:r>
      <w:proofErr w:type="spellEnd"/>
      <w:r>
        <w:t xml:space="preserve"> / und sein will im </w:t>
      </w:r>
      <w:proofErr w:type="spellStart"/>
      <w:r>
        <w:t>gebott</w:t>
      </w:r>
      <w:proofErr w:type="spellEnd"/>
      <w:r>
        <w:t xml:space="preserve"> gesucht und </w:t>
      </w:r>
      <w:proofErr w:type="spellStart"/>
      <w:r>
        <w:t>erkant</w:t>
      </w:r>
      <w:proofErr w:type="spellEnd"/>
      <w:r>
        <w:t xml:space="preserve"> werden. Wer etwas anders </w:t>
      </w:r>
      <w:proofErr w:type="spellStart"/>
      <w:r>
        <w:t>maynet</w:t>
      </w:r>
      <w:proofErr w:type="spellEnd"/>
      <w:r>
        <w:t xml:space="preserve"> / der </w:t>
      </w:r>
      <w:proofErr w:type="spellStart"/>
      <w:r>
        <w:t>faelet</w:t>
      </w:r>
      <w:proofErr w:type="spellEnd"/>
      <w:r>
        <w:t xml:space="preserve"> des </w:t>
      </w:r>
      <w:proofErr w:type="spellStart"/>
      <w:r>
        <w:t>gebottes</w:t>
      </w:r>
      <w:proofErr w:type="spellEnd"/>
      <w:r>
        <w:t xml:space="preserve"> / </w:t>
      </w:r>
      <w:proofErr w:type="spellStart"/>
      <w:r>
        <w:t>unn</w:t>
      </w:r>
      <w:proofErr w:type="spellEnd"/>
      <w:r>
        <w:t xml:space="preserve"> </w:t>
      </w:r>
      <w:proofErr w:type="spellStart"/>
      <w:r>
        <w:t>betreügt</w:t>
      </w:r>
      <w:proofErr w:type="spellEnd"/>
      <w:r>
        <w:t xml:space="preserve"> sich selber. </w:t>
      </w:r>
    </w:p>
    <w:p w14:paraId="57AD34B2" w14:textId="77777777" w:rsidR="003E64A2" w:rsidRDefault="003E64A2" w:rsidP="003E64A2">
      <w:pPr>
        <w:pStyle w:val="StandardWeb"/>
      </w:pPr>
      <w:proofErr w:type="spellStart"/>
      <w:r>
        <w:t>Obertzelte</w:t>
      </w:r>
      <w:proofErr w:type="spellEnd"/>
      <w:r>
        <w:t xml:space="preserve"> </w:t>
      </w:r>
      <w:proofErr w:type="spellStart"/>
      <w:r>
        <w:t>ursach</w:t>
      </w:r>
      <w:proofErr w:type="spellEnd"/>
      <w:r>
        <w:t xml:space="preserve"> / ist ewig </w:t>
      </w:r>
      <w:proofErr w:type="spellStart"/>
      <w:r>
        <w:t>unn</w:t>
      </w:r>
      <w:proofErr w:type="spellEnd"/>
      <w:r>
        <w:t xml:space="preserve"> </w:t>
      </w:r>
      <w:proofErr w:type="spellStart"/>
      <w:r>
        <w:t>unveraenderlich</w:t>
      </w:r>
      <w:proofErr w:type="spellEnd"/>
      <w:r>
        <w:t xml:space="preserve">. Es darf </w:t>
      </w:r>
      <w:proofErr w:type="spellStart"/>
      <w:r>
        <w:t>sy</w:t>
      </w:r>
      <w:proofErr w:type="spellEnd"/>
      <w:r>
        <w:t xml:space="preserve"> auch </w:t>
      </w:r>
      <w:proofErr w:type="spellStart"/>
      <w:r>
        <w:t>kain</w:t>
      </w:r>
      <w:proofErr w:type="spellEnd"/>
      <w:r>
        <w:t xml:space="preserve"> </w:t>
      </w:r>
      <w:proofErr w:type="spellStart"/>
      <w:r>
        <w:t>mensch</w:t>
      </w:r>
      <w:proofErr w:type="spellEnd"/>
      <w:r>
        <w:t xml:space="preserve"> </w:t>
      </w:r>
      <w:proofErr w:type="spellStart"/>
      <w:r>
        <w:t>verrucken</w:t>
      </w:r>
      <w:proofErr w:type="spellEnd"/>
      <w:r>
        <w:t xml:space="preserve"> / eben so wenig </w:t>
      </w:r>
      <w:proofErr w:type="spellStart"/>
      <w:r>
        <w:t>ain</w:t>
      </w:r>
      <w:proofErr w:type="spellEnd"/>
      <w:r>
        <w:t xml:space="preserve"> Creatur / </w:t>
      </w:r>
      <w:proofErr w:type="spellStart"/>
      <w:r>
        <w:t>one</w:t>
      </w:r>
      <w:proofErr w:type="spellEnd"/>
      <w:r>
        <w:t xml:space="preserve"> schaden / die </w:t>
      </w:r>
      <w:proofErr w:type="spellStart"/>
      <w:r>
        <w:t>eere</w:t>
      </w:r>
      <w:proofErr w:type="spellEnd"/>
      <w:r>
        <w:t xml:space="preserve"> </w:t>
      </w:r>
      <w:proofErr w:type="spellStart"/>
      <w:r>
        <w:t>gottes</w:t>
      </w:r>
      <w:proofErr w:type="spellEnd"/>
      <w:r>
        <w:t xml:space="preserve"> </w:t>
      </w:r>
      <w:proofErr w:type="spellStart"/>
      <w:r>
        <w:t>verrucken</w:t>
      </w:r>
      <w:proofErr w:type="spellEnd"/>
      <w:r>
        <w:t xml:space="preserve"> / </w:t>
      </w:r>
      <w:proofErr w:type="spellStart"/>
      <w:r>
        <w:t>unn</w:t>
      </w:r>
      <w:proofErr w:type="spellEnd"/>
      <w:r>
        <w:t xml:space="preserve"> </w:t>
      </w:r>
      <w:proofErr w:type="spellStart"/>
      <w:r>
        <w:t>got</w:t>
      </w:r>
      <w:proofErr w:type="spellEnd"/>
      <w:r>
        <w:t xml:space="preserve"> </w:t>
      </w:r>
      <w:proofErr w:type="spellStart"/>
      <w:r>
        <w:t>schmehen</w:t>
      </w:r>
      <w:proofErr w:type="spellEnd"/>
      <w:r>
        <w:t xml:space="preserve"> </w:t>
      </w:r>
      <w:proofErr w:type="spellStart"/>
      <w:r>
        <w:t>kan</w:t>
      </w:r>
      <w:proofErr w:type="spellEnd"/>
      <w:r>
        <w:t xml:space="preserve">. </w:t>
      </w:r>
      <w:proofErr w:type="spellStart"/>
      <w:r>
        <w:t>Dise</w:t>
      </w:r>
      <w:proofErr w:type="spellEnd"/>
      <w:r>
        <w:t xml:space="preserve"> </w:t>
      </w:r>
      <w:proofErr w:type="spellStart"/>
      <w:r>
        <w:t>ursach</w:t>
      </w:r>
      <w:proofErr w:type="spellEnd"/>
      <w:r>
        <w:t xml:space="preserve"> ist </w:t>
      </w:r>
      <w:proofErr w:type="spellStart"/>
      <w:r>
        <w:t>gaystlich</w:t>
      </w:r>
      <w:proofErr w:type="spellEnd"/>
      <w:r>
        <w:t xml:space="preserve"> / unsichtbarlich / </w:t>
      </w:r>
      <w:proofErr w:type="spellStart"/>
      <w:r>
        <w:t>unnd</w:t>
      </w:r>
      <w:proofErr w:type="spellEnd"/>
      <w:r>
        <w:t xml:space="preserve"> ewig / es ist auch der </w:t>
      </w:r>
      <w:proofErr w:type="spellStart"/>
      <w:r>
        <w:t>mensch</w:t>
      </w:r>
      <w:proofErr w:type="spellEnd"/>
      <w:r>
        <w:t xml:space="preserve"> / in </w:t>
      </w:r>
      <w:proofErr w:type="spellStart"/>
      <w:r>
        <w:t>diser</w:t>
      </w:r>
      <w:proofErr w:type="spellEnd"/>
      <w:r>
        <w:t xml:space="preserve"> </w:t>
      </w:r>
      <w:proofErr w:type="spellStart"/>
      <w:r>
        <w:t>weyße</w:t>
      </w:r>
      <w:proofErr w:type="spellEnd"/>
      <w:r>
        <w:t xml:space="preserve"> / </w:t>
      </w:r>
      <w:proofErr w:type="spellStart"/>
      <w:r>
        <w:t>kain</w:t>
      </w:r>
      <w:proofErr w:type="spellEnd"/>
      <w:r>
        <w:t xml:space="preserve"> </w:t>
      </w:r>
      <w:proofErr w:type="spellStart"/>
      <w:r>
        <w:t>herr</w:t>
      </w:r>
      <w:proofErr w:type="spellEnd"/>
      <w:r>
        <w:t xml:space="preserve"> des Sabbats / </w:t>
      </w:r>
      <w:proofErr w:type="spellStart"/>
      <w:r>
        <w:t>sonder</w:t>
      </w:r>
      <w:proofErr w:type="spellEnd"/>
      <w:r>
        <w:t xml:space="preserve"> es ist </w:t>
      </w:r>
      <w:proofErr w:type="spellStart"/>
      <w:r>
        <w:t>ain</w:t>
      </w:r>
      <w:proofErr w:type="spellEnd"/>
      <w:r>
        <w:t xml:space="preserve"> </w:t>
      </w:r>
      <w:proofErr w:type="spellStart"/>
      <w:r>
        <w:t>knecht</w:t>
      </w:r>
      <w:proofErr w:type="spellEnd"/>
      <w:r>
        <w:t xml:space="preserve"> </w:t>
      </w:r>
      <w:proofErr w:type="spellStart"/>
      <w:r>
        <w:t>gottes</w:t>
      </w:r>
      <w:proofErr w:type="spellEnd"/>
      <w:r>
        <w:t xml:space="preserve"> / oder </w:t>
      </w:r>
      <w:proofErr w:type="spellStart"/>
      <w:r>
        <w:t>ain</w:t>
      </w:r>
      <w:proofErr w:type="spellEnd"/>
      <w:r>
        <w:t xml:space="preserve"> </w:t>
      </w:r>
      <w:proofErr w:type="spellStart"/>
      <w:r>
        <w:t>diener</w:t>
      </w:r>
      <w:proofErr w:type="spellEnd"/>
      <w:r>
        <w:t xml:space="preserve"> </w:t>
      </w:r>
      <w:proofErr w:type="spellStart"/>
      <w:r>
        <w:t>dises</w:t>
      </w:r>
      <w:proofErr w:type="spellEnd"/>
      <w:r>
        <w:t xml:space="preserve"> </w:t>
      </w:r>
      <w:proofErr w:type="spellStart"/>
      <w:r>
        <w:t>sabbats</w:t>
      </w:r>
      <w:proofErr w:type="spellEnd"/>
      <w:r>
        <w:t xml:space="preserve">. Darum </w:t>
      </w:r>
      <w:proofErr w:type="spellStart"/>
      <w:r>
        <w:t>kan</w:t>
      </w:r>
      <w:proofErr w:type="spellEnd"/>
      <w:r>
        <w:t xml:space="preserve"> der </w:t>
      </w:r>
      <w:proofErr w:type="spellStart"/>
      <w:r>
        <w:t>mensch</w:t>
      </w:r>
      <w:proofErr w:type="spellEnd"/>
      <w:r>
        <w:t xml:space="preserve"> </w:t>
      </w:r>
      <w:proofErr w:type="spellStart"/>
      <w:r>
        <w:t>nit</w:t>
      </w:r>
      <w:proofErr w:type="spellEnd"/>
      <w:r>
        <w:t xml:space="preserve"> </w:t>
      </w:r>
      <w:proofErr w:type="spellStart"/>
      <w:r>
        <w:t>seynes</w:t>
      </w:r>
      <w:proofErr w:type="spellEnd"/>
      <w:r>
        <w:t xml:space="preserve"> </w:t>
      </w:r>
      <w:proofErr w:type="spellStart"/>
      <w:r>
        <w:t>haerleins</w:t>
      </w:r>
      <w:proofErr w:type="spellEnd"/>
      <w:r>
        <w:t xml:space="preserve"> </w:t>
      </w:r>
      <w:proofErr w:type="spellStart"/>
      <w:r>
        <w:t>brayt</w:t>
      </w:r>
      <w:proofErr w:type="spellEnd"/>
      <w:r>
        <w:t xml:space="preserve"> / von der </w:t>
      </w:r>
      <w:proofErr w:type="spellStart"/>
      <w:r>
        <w:t>ursach</w:t>
      </w:r>
      <w:proofErr w:type="spellEnd"/>
      <w:r>
        <w:t xml:space="preserve"> / des Sabbats / </w:t>
      </w:r>
      <w:proofErr w:type="spellStart"/>
      <w:r>
        <w:t>one</w:t>
      </w:r>
      <w:proofErr w:type="spellEnd"/>
      <w:r>
        <w:t xml:space="preserve"> </w:t>
      </w:r>
      <w:proofErr w:type="spellStart"/>
      <w:r>
        <w:t>mercklichen</w:t>
      </w:r>
      <w:proofErr w:type="spellEnd"/>
      <w:r>
        <w:t xml:space="preserve"> </w:t>
      </w:r>
      <w:proofErr w:type="spellStart"/>
      <w:r>
        <w:t>verlust</w:t>
      </w:r>
      <w:proofErr w:type="spellEnd"/>
      <w:r>
        <w:t xml:space="preserve"> / brechen. </w:t>
      </w:r>
    </w:p>
    <w:p w14:paraId="2ACB6A21" w14:textId="77777777" w:rsidR="003E64A2" w:rsidRDefault="003E64A2" w:rsidP="003E64A2">
      <w:pPr>
        <w:pStyle w:val="StandardWeb"/>
      </w:pPr>
      <w:proofErr w:type="spellStart"/>
      <w:r>
        <w:t>Auff</w:t>
      </w:r>
      <w:proofErr w:type="spellEnd"/>
      <w:r>
        <w:t xml:space="preserve"> </w:t>
      </w:r>
      <w:proofErr w:type="spellStart"/>
      <w:r>
        <w:t>dise</w:t>
      </w:r>
      <w:proofErr w:type="spellEnd"/>
      <w:r>
        <w:t xml:space="preserve"> </w:t>
      </w:r>
      <w:proofErr w:type="spellStart"/>
      <w:r>
        <w:t>urach</w:t>
      </w:r>
      <w:proofErr w:type="spellEnd"/>
      <w:r>
        <w:t xml:space="preserve"> </w:t>
      </w:r>
      <w:proofErr w:type="spellStart"/>
      <w:r>
        <w:t>sihet</w:t>
      </w:r>
      <w:proofErr w:type="spellEnd"/>
      <w:r>
        <w:t xml:space="preserve"> der glaub und die lieb </w:t>
      </w:r>
      <w:proofErr w:type="spellStart"/>
      <w:r>
        <w:t>gottes</w:t>
      </w:r>
      <w:proofErr w:type="spellEnd"/>
      <w:r>
        <w:t xml:space="preserve"> / und als wenig der </w:t>
      </w:r>
      <w:proofErr w:type="spellStart"/>
      <w:r>
        <w:t>mensch</w:t>
      </w:r>
      <w:proofErr w:type="spellEnd"/>
      <w:r>
        <w:t xml:space="preserve"> den glauben </w:t>
      </w:r>
      <w:proofErr w:type="spellStart"/>
      <w:r>
        <w:t>verkürtzen</w:t>
      </w:r>
      <w:proofErr w:type="spellEnd"/>
      <w:r>
        <w:t xml:space="preserve"> mag / oder </w:t>
      </w:r>
      <w:proofErr w:type="spellStart"/>
      <w:r>
        <w:t>gottes</w:t>
      </w:r>
      <w:proofErr w:type="spellEnd"/>
      <w:r>
        <w:t xml:space="preserve"> lieb </w:t>
      </w:r>
      <w:proofErr w:type="spellStart"/>
      <w:r>
        <w:t>uberfaren</w:t>
      </w:r>
      <w:proofErr w:type="spellEnd"/>
      <w:r>
        <w:t xml:space="preserve"> / on sein verderben. So wenig </w:t>
      </w:r>
      <w:proofErr w:type="spellStart"/>
      <w:r>
        <w:t>kan</w:t>
      </w:r>
      <w:proofErr w:type="spellEnd"/>
      <w:r>
        <w:t xml:space="preserve"> auch der </w:t>
      </w:r>
      <w:proofErr w:type="spellStart"/>
      <w:r>
        <w:t>mensch</w:t>
      </w:r>
      <w:proofErr w:type="spellEnd"/>
      <w:r>
        <w:t xml:space="preserve"> </w:t>
      </w:r>
      <w:proofErr w:type="spellStart"/>
      <w:r>
        <w:t>gottes</w:t>
      </w:r>
      <w:proofErr w:type="spellEnd"/>
      <w:r>
        <w:t xml:space="preserve"> Sabbat </w:t>
      </w:r>
      <w:proofErr w:type="spellStart"/>
      <w:r>
        <w:t>uberfaren</w:t>
      </w:r>
      <w:proofErr w:type="spellEnd"/>
      <w:r>
        <w:t xml:space="preserve"> </w:t>
      </w:r>
      <w:proofErr w:type="spellStart"/>
      <w:r>
        <w:t>one</w:t>
      </w:r>
      <w:proofErr w:type="spellEnd"/>
      <w:r>
        <w:t xml:space="preserve"> </w:t>
      </w:r>
      <w:proofErr w:type="spellStart"/>
      <w:r>
        <w:t>verdamnus</w:t>
      </w:r>
      <w:proofErr w:type="spellEnd"/>
      <w:r>
        <w:t xml:space="preserve">. </w:t>
      </w:r>
    </w:p>
    <w:p w14:paraId="58B3492E" w14:textId="77777777" w:rsidR="003E64A2" w:rsidRDefault="003E64A2" w:rsidP="003E64A2">
      <w:pPr>
        <w:pStyle w:val="berschrift3"/>
      </w:pPr>
      <w:r>
        <w:t xml:space="preserve">Ain andere </w:t>
      </w:r>
      <w:proofErr w:type="spellStart"/>
      <w:r>
        <w:t>ursach</w:t>
      </w:r>
      <w:proofErr w:type="spellEnd"/>
      <w:r>
        <w:t xml:space="preserve"> eingesetztes Sabbats.</w:t>
      </w:r>
    </w:p>
    <w:p w14:paraId="710B57B4" w14:textId="77777777" w:rsidR="003E64A2" w:rsidRDefault="003E64A2" w:rsidP="003E64A2">
      <w:pPr>
        <w:pStyle w:val="StandardWeb"/>
      </w:pPr>
      <w:r>
        <w:t xml:space="preserve">Es ist aber noch </w:t>
      </w:r>
      <w:proofErr w:type="spellStart"/>
      <w:r>
        <w:t>ain</w:t>
      </w:r>
      <w:proofErr w:type="spellEnd"/>
      <w:r>
        <w:t xml:space="preserve"> ander </w:t>
      </w:r>
      <w:proofErr w:type="spellStart"/>
      <w:r>
        <w:t>ursach</w:t>
      </w:r>
      <w:proofErr w:type="spellEnd"/>
      <w:r>
        <w:t xml:space="preserve"> / derhalben Gott den Sabbat </w:t>
      </w:r>
      <w:proofErr w:type="spellStart"/>
      <w:r>
        <w:t>gebotten</w:t>
      </w:r>
      <w:proofErr w:type="spellEnd"/>
      <w:r>
        <w:t xml:space="preserve"> hat / Nemlich die liebe des </w:t>
      </w:r>
      <w:proofErr w:type="spellStart"/>
      <w:r>
        <w:t>naechsten</w:t>
      </w:r>
      <w:proofErr w:type="spellEnd"/>
      <w:r>
        <w:t xml:space="preserve"> / </w:t>
      </w:r>
      <w:proofErr w:type="spellStart"/>
      <w:r>
        <w:t>woelche</w:t>
      </w:r>
      <w:proofErr w:type="spellEnd"/>
      <w:r>
        <w:t xml:space="preserve"> die </w:t>
      </w:r>
      <w:proofErr w:type="spellStart"/>
      <w:r>
        <w:t>hawß</w:t>
      </w:r>
      <w:proofErr w:type="spellEnd"/>
      <w:r>
        <w:t xml:space="preserve"> </w:t>
      </w:r>
      <w:proofErr w:type="spellStart"/>
      <w:r>
        <w:t>herren</w:t>
      </w:r>
      <w:proofErr w:type="spellEnd"/>
      <w:r>
        <w:t xml:space="preserve"> zu </w:t>
      </w:r>
      <w:proofErr w:type="spellStart"/>
      <w:r>
        <w:t>jren</w:t>
      </w:r>
      <w:proofErr w:type="spellEnd"/>
      <w:r>
        <w:t xml:space="preserve"> knechten und </w:t>
      </w:r>
      <w:proofErr w:type="spellStart"/>
      <w:r>
        <w:t>gesynd</w:t>
      </w:r>
      <w:proofErr w:type="spellEnd"/>
      <w:r>
        <w:t xml:space="preserve"> haben sollen. </w:t>
      </w:r>
      <w:proofErr w:type="spellStart"/>
      <w:r>
        <w:t>Dise</w:t>
      </w:r>
      <w:proofErr w:type="spellEnd"/>
      <w:r>
        <w:t xml:space="preserve"> </w:t>
      </w:r>
      <w:proofErr w:type="spellStart"/>
      <w:r>
        <w:t>fleüst</w:t>
      </w:r>
      <w:proofErr w:type="spellEnd"/>
      <w:r>
        <w:t xml:space="preserve"> </w:t>
      </w:r>
      <w:proofErr w:type="spellStart"/>
      <w:r>
        <w:t>auß</w:t>
      </w:r>
      <w:proofErr w:type="spellEnd"/>
      <w:r>
        <w:t xml:space="preserve"> </w:t>
      </w:r>
      <w:proofErr w:type="spellStart"/>
      <w:r>
        <w:t>gottes</w:t>
      </w:r>
      <w:proofErr w:type="spellEnd"/>
      <w:r>
        <w:t xml:space="preserve"> lieb / Das </w:t>
      </w:r>
      <w:proofErr w:type="spellStart"/>
      <w:r>
        <w:t>verstee</w:t>
      </w:r>
      <w:proofErr w:type="spellEnd"/>
      <w:r>
        <w:t xml:space="preserve"> also. Gott </w:t>
      </w:r>
      <w:proofErr w:type="spellStart"/>
      <w:r>
        <w:t>hatt</w:t>
      </w:r>
      <w:proofErr w:type="spellEnd"/>
      <w:r>
        <w:t xml:space="preserve"> seyn </w:t>
      </w:r>
      <w:proofErr w:type="spellStart"/>
      <w:r>
        <w:t>volck</w:t>
      </w:r>
      <w:proofErr w:type="spellEnd"/>
      <w:r>
        <w:t xml:space="preserve"> lieb / und ist </w:t>
      </w:r>
      <w:proofErr w:type="spellStart"/>
      <w:r>
        <w:t>jm</w:t>
      </w:r>
      <w:proofErr w:type="spellEnd"/>
      <w:r>
        <w:t xml:space="preserve"> günstig </w:t>
      </w:r>
      <w:proofErr w:type="spellStart"/>
      <w:r>
        <w:t>unnd</w:t>
      </w:r>
      <w:proofErr w:type="spellEnd"/>
      <w:r>
        <w:t xml:space="preserve"> </w:t>
      </w:r>
      <w:proofErr w:type="spellStart"/>
      <w:r>
        <w:t>gnaedig</w:t>
      </w:r>
      <w:proofErr w:type="spellEnd"/>
      <w:r>
        <w:t xml:space="preserve">. Er </w:t>
      </w:r>
      <w:proofErr w:type="spellStart"/>
      <w:r>
        <w:t>wayst</w:t>
      </w:r>
      <w:proofErr w:type="spellEnd"/>
      <w:r>
        <w:t xml:space="preserve"> auch / was den </w:t>
      </w:r>
      <w:proofErr w:type="spellStart"/>
      <w:r>
        <w:t>seynen</w:t>
      </w:r>
      <w:proofErr w:type="spellEnd"/>
      <w:r>
        <w:t xml:space="preserve"> dienet und nütz ist / zur </w:t>
      </w:r>
      <w:proofErr w:type="spellStart"/>
      <w:r>
        <w:t>stercken</w:t>
      </w:r>
      <w:proofErr w:type="spellEnd"/>
      <w:r>
        <w:t xml:space="preserve"> </w:t>
      </w:r>
      <w:proofErr w:type="spellStart"/>
      <w:r>
        <w:t>unnd</w:t>
      </w:r>
      <w:proofErr w:type="spellEnd"/>
      <w:r>
        <w:t xml:space="preserve"> </w:t>
      </w:r>
      <w:proofErr w:type="spellStart"/>
      <w:r>
        <w:t>gesundthait</w:t>
      </w:r>
      <w:proofErr w:type="spellEnd"/>
      <w:r>
        <w:t xml:space="preserve">. und </w:t>
      </w:r>
      <w:proofErr w:type="spellStart"/>
      <w:r>
        <w:t>widerumb</w:t>
      </w:r>
      <w:proofErr w:type="spellEnd"/>
      <w:r>
        <w:t xml:space="preserve"> / was dem </w:t>
      </w:r>
      <w:proofErr w:type="spellStart"/>
      <w:r>
        <w:t>menschen</w:t>
      </w:r>
      <w:proofErr w:type="spellEnd"/>
      <w:r>
        <w:t xml:space="preserve"> </w:t>
      </w:r>
      <w:proofErr w:type="spellStart"/>
      <w:r>
        <w:t>seyne</w:t>
      </w:r>
      <w:proofErr w:type="spellEnd"/>
      <w:r>
        <w:t xml:space="preserve"> </w:t>
      </w:r>
      <w:proofErr w:type="spellStart"/>
      <w:r>
        <w:t>kreffte</w:t>
      </w:r>
      <w:proofErr w:type="spellEnd"/>
      <w:r>
        <w:t xml:space="preserve"> </w:t>
      </w:r>
      <w:proofErr w:type="spellStart"/>
      <w:r>
        <w:t>verzeret</w:t>
      </w:r>
      <w:proofErr w:type="spellEnd"/>
      <w:r>
        <w:t xml:space="preserve"> und schwach macht. Das auch </w:t>
      </w:r>
      <w:proofErr w:type="spellStart"/>
      <w:r>
        <w:t>kain</w:t>
      </w:r>
      <w:proofErr w:type="spellEnd"/>
      <w:r>
        <w:t xml:space="preserve"> </w:t>
      </w:r>
      <w:proofErr w:type="spellStart"/>
      <w:r>
        <w:t>arbait</w:t>
      </w:r>
      <w:proofErr w:type="spellEnd"/>
      <w:r>
        <w:t xml:space="preserve"> / </w:t>
      </w:r>
      <w:proofErr w:type="spellStart"/>
      <w:r>
        <w:t>one</w:t>
      </w:r>
      <w:proofErr w:type="spellEnd"/>
      <w:r>
        <w:t xml:space="preserve"> </w:t>
      </w:r>
      <w:proofErr w:type="spellStart"/>
      <w:r>
        <w:t>ruwe</w:t>
      </w:r>
      <w:proofErr w:type="spellEnd"/>
      <w:r>
        <w:t xml:space="preserve"> / lange </w:t>
      </w:r>
      <w:proofErr w:type="spellStart"/>
      <w:r>
        <w:t>zeyt</w:t>
      </w:r>
      <w:proofErr w:type="spellEnd"/>
      <w:r>
        <w:t xml:space="preserve"> </w:t>
      </w:r>
      <w:proofErr w:type="spellStart"/>
      <w:r>
        <w:t>thauren</w:t>
      </w:r>
      <w:proofErr w:type="spellEnd"/>
      <w:r>
        <w:t xml:space="preserve"> mag / und lang </w:t>
      </w:r>
      <w:proofErr w:type="spellStart"/>
      <w:r>
        <w:t>weren</w:t>
      </w:r>
      <w:proofErr w:type="spellEnd"/>
      <w:r>
        <w:t xml:space="preserve">. Derhalben hat </w:t>
      </w:r>
      <w:proofErr w:type="spellStart"/>
      <w:r>
        <w:t>got</w:t>
      </w:r>
      <w:proofErr w:type="spellEnd"/>
      <w:r>
        <w:t xml:space="preserve"> dem </w:t>
      </w:r>
      <w:proofErr w:type="spellStart"/>
      <w:r>
        <w:t>menschen</w:t>
      </w:r>
      <w:proofErr w:type="spellEnd"/>
      <w:r>
        <w:t xml:space="preserve"> / zu </w:t>
      </w:r>
      <w:proofErr w:type="spellStart"/>
      <w:r>
        <w:t>gutte</w:t>
      </w:r>
      <w:proofErr w:type="spellEnd"/>
      <w:r>
        <w:t xml:space="preserve"> / </w:t>
      </w:r>
      <w:proofErr w:type="spellStart"/>
      <w:r>
        <w:t>gebotten</w:t>
      </w:r>
      <w:proofErr w:type="spellEnd"/>
      <w:r>
        <w:t xml:space="preserve"> das er den </w:t>
      </w:r>
      <w:proofErr w:type="spellStart"/>
      <w:r>
        <w:t>sibenden</w:t>
      </w:r>
      <w:proofErr w:type="spellEnd"/>
      <w:r>
        <w:t xml:space="preserve"> tag </w:t>
      </w:r>
      <w:proofErr w:type="spellStart"/>
      <w:r>
        <w:t>feyren</w:t>
      </w:r>
      <w:proofErr w:type="spellEnd"/>
      <w:r>
        <w:t xml:space="preserve"> soll. Und so er </w:t>
      </w:r>
      <w:proofErr w:type="spellStart"/>
      <w:r>
        <w:t>gesinde</w:t>
      </w:r>
      <w:proofErr w:type="spellEnd"/>
      <w:r>
        <w:t xml:space="preserve"> und </w:t>
      </w:r>
      <w:proofErr w:type="spellStart"/>
      <w:r>
        <w:t>arbaytsam</w:t>
      </w:r>
      <w:proofErr w:type="spellEnd"/>
      <w:r>
        <w:t xml:space="preserve"> </w:t>
      </w:r>
      <w:proofErr w:type="spellStart"/>
      <w:r>
        <w:t>vyhe</w:t>
      </w:r>
      <w:proofErr w:type="spellEnd"/>
      <w:r>
        <w:t xml:space="preserve"> </w:t>
      </w:r>
      <w:proofErr w:type="spellStart"/>
      <w:r>
        <w:t>het</w:t>
      </w:r>
      <w:proofErr w:type="spellEnd"/>
      <w:r>
        <w:t xml:space="preserve"> / </w:t>
      </w:r>
      <w:proofErr w:type="spellStart"/>
      <w:r>
        <w:t>solt</w:t>
      </w:r>
      <w:proofErr w:type="spellEnd"/>
      <w:r>
        <w:t xml:space="preserve"> er dem </w:t>
      </w:r>
      <w:proofErr w:type="spellStart"/>
      <w:r>
        <w:t>gesinde</w:t>
      </w:r>
      <w:proofErr w:type="spellEnd"/>
      <w:r>
        <w:t xml:space="preserve"> / </w:t>
      </w:r>
      <w:proofErr w:type="spellStart"/>
      <w:r>
        <w:t>zusampt</w:t>
      </w:r>
      <w:proofErr w:type="spellEnd"/>
      <w:r>
        <w:t xml:space="preserve"> allen </w:t>
      </w:r>
      <w:proofErr w:type="spellStart"/>
      <w:r>
        <w:t>arbaytsamen</w:t>
      </w:r>
      <w:proofErr w:type="spellEnd"/>
      <w:r>
        <w:t xml:space="preserve"> </w:t>
      </w:r>
      <w:proofErr w:type="spellStart"/>
      <w:r>
        <w:t>thieren</w:t>
      </w:r>
      <w:proofErr w:type="spellEnd"/>
      <w:r>
        <w:t xml:space="preserve"> den </w:t>
      </w:r>
      <w:proofErr w:type="spellStart"/>
      <w:r>
        <w:t>sibenden</w:t>
      </w:r>
      <w:proofErr w:type="spellEnd"/>
      <w:r>
        <w:t xml:space="preserve"> tag zur </w:t>
      </w:r>
      <w:proofErr w:type="spellStart"/>
      <w:r>
        <w:t>ruwe</w:t>
      </w:r>
      <w:proofErr w:type="spellEnd"/>
      <w:r>
        <w:t xml:space="preserve"> und </w:t>
      </w:r>
      <w:proofErr w:type="spellStart"/>
      <w:r>
        <w:t>muessigkait</w:t>
      </w:r>
      <w:proofErr w:type="spellEnd"/>
      <w:r>
        <w:t xml:space="preserve"> frey lassen / </w:t>
      </w:r>
      <w:proofErr w:type="spellStart"/>
      <w:r>
        <w:t>damti</w:t>
      </w:r>
      <w:proofErr w:type="spellEnd"/>
      <w:r>
        <w:t xml:space="preserve"> </w:t>
      </w:r>
      <w:proofErr w:type="spellStart"/>
      <w:r>
        <w:t>sy</w:t>
      </w:r>
      <w:proofErr w:type="spellEnd"/>
      <w:r>
        <w:t xml:space="preserve"> </w:t>
      </w:r>
      <w:proofErr w:type="spellStart"/>
      <w:r>
        <w:t>jre</w:t>
      </w:r>
      <w:proofErr w:type="spellEnd"/>
      <w:r>
        <w:t xml:space="preserve"> </w:t>
      </w:r>
      <w:proofErr w:type="spellStart"/>
      <w:r>
        <w:t>krefften</w:t>
      </w:r>
      <w:proofErr w:type="spellEnd"/>
      <w:r>
        <w:t xml:space="preserve"> erholen und erfrischen </w:t>
      </w:r>
      <w:proofErr w:type="spellStart"/>
      <w:r>
        <w:t>moegen</w:t>
      </w:r>
      <w:proofErr w:type="spellEnd"/>
      <w:r>
        <w:t xml:space="preserve">. </w:t>
      </w:r>
    </w:p>
    <w:p w14:paraId="5B30871B" w14:textId="77777777" w:rsidR="003E64A2" w:rsidRDefault="003E64A2" w:rsidP="003E64A2">
      <w:pPr>
        <w:pStyle w:val="StandardWeb"/>
      </w:pPr>
      <w:r>
        <w:t xml:space="preserve">Das ist </w:t>
      </w:r>
      <w:proofErr w:type="spellStart"/>
      <w:r>
        <w:t>ain</w:t>
      </w:r>
      <w:proofErr w:type="spellEnd"/>
      <w:r>
        <w:t xml:space="preserve"> </w:t>
      </w:r>
      <w:proofErr w:type="spellStart"/>
      <w:r>
        <w:t>leybliche</w:t>
      </w:r>
      <w:proofErr w:type="spellEnd"/>
      <w:r>
        <w:t xml:space="preserve"> </w:t>
      </w:r>
      <w:proofErr w:type="spellStart"/>
      <w:r>
        <w:t>ursach</w:t>
      </w:r>
      <w:proofErr w:type="spellEnd"/>
      <w:r>
        <w:t xml:space="preserve"> des Sabbats / </w:t>
      </w:r>
      <w:proofErr w:type="spellStart"/>
      <w:r>
        <w:t>woelcher</w:t>
      </w:r>
      <w:proofErr w:type="spellEnd"/>
      <w:r>
        <w:t xml:space="preserve"> der </w:t>
      </w:r>
      <w:proofErr w:type="spellStart"/>
      <w:r>
        <w:t>mensch</w:t>
      </w:r>
      <w:proofErr w:type="spellEnd"/>
      <w:r>
        <w:t xml:space="preserve"> </w:t>
      </w:r>
      <w:proofErr w:type="spellStart"/>
      <w:r>
        <w:t>ain</w:t>
      </w:r>
      <w:proofErr w:type="spellEnd"/>
      <w:r>
        <w:t xml:space="preserve"> </w:t>
      </w:r>
      <w:proofErr w:type="spellStart"/>
      <w:r>
        <w:t>herr</w:t>
      </w:r>
      <w:proofErr w:type="spellEnd"/>
      <w:r>
        <w:t xml:space="preserve"> ist / so </w:t>
      </w:r>
      <w:proofErr w:type="spellStart"/>
      <w:r>
        <w:t>vil</w:t>
      </w:r>
      <w:proofErr w:type="spellEnd"/>
      <w:r>
        <w:t xml:space="preserve"> </w:t>
      </w:r>
      <w:proofErr w:type="spellStart"/>
      <w:r>
        <w:t>seyne</w:t>
      </w:r>
      <w:proofErr w:type="spellEnd"/>
      <w:r>
        <w:t xml:space="preserve"> </w:t>
      </w:r>
      <w:proofErr w:type="spellStart"/>
      <w:r>
        <w:t>aygne</w:t>
      </w:r>
      <w:proofErr w:type="spellEnd"/>
      <w:r>
        <w:t xml:space="preserve"> </w:t>
      </w:r>
      <w:proofErr w:type="spellStart"/>
      <w:r>
        <w:t>person</w:t>
      </w:r>
      <w:proofErr w:type="spellEnd"/>
      <w:r>
        <w:t xml:space="preserve"> belangt / wie </w:t>
      </w:r>
      <w:proofErr w:type="spellStart"/>
      <w:r>
        <w:t>volgend</w:t>
      </w:r>
      <w:proofErr w:type="spellEnd"/>
      <w:r>
        <w:t xml:space="preserve"> </w:t>
      </w:r>
      <w:proofErr w:type="spellStart"/>
      <w:r>
        <w:t>wirt</w:t>
      </w:r>
      <w:proofErr w:type="spellEnd"/>
      <w:r>
        <w:t xml:space="preserve"> gesagt. Und </w:t>
      </w:r>
      <w:proofErr w:type="spellStart"/>
      <w:r>
        <w:t>dise</w:t>
      </w:r>
      <w:proofErr w:type="spellEnd"/>
      <w:r>
        <w:t xml:space="preserve"> </w:t>
      </w:r>
      <w:proofErr w:type="spellStart"/>
      <w:r>
        <w:t>ursach</w:t>
      </w:r>
      <w:proofErr w:type="spellEnd"/>
      <w:r>
        <w:t xml:space="preserve"> soll </w:t>
      </w:r>
      <w:proofErr w:type="spellStart"/>
      <w:r>
        <w:t>gaystmaessig</w:t>
      </w:r>
      <w:proofErr w:type="spellEnd"/>
      <w:r>
        <w:t xml:space="preserve"> seyn / das ist / zu </w:t>
      </w:r>
      <w:proofErr w:type="spellStart"/>
      <w:r>
        <w:t>gaystlicher</w:t>
      </w:r>
      <w:proofErr w:type="spellEnd"/>
      <w:r>
        <w:t xml:space="preserve"> </w:t>
      </w:r>
      <w:proofErr w:type="spellStart"/>
      <w:r>
        <w:t>ruwe</w:t>
      </w:r>
      <w:proofErr w:type="spellEnd"/>
      <w:r>
        <w:t xml:space="preserve"> </w:t>
      </w:r>
      <w:proofErr w:type="spellStart"/>
      <w:r>
        <w:t>gewent</w:t>
      </w:r>
      <w:proofErr w:type="spellEnd"/>
      <w:r>
        <w:t xml:space="preserve"> werden / und der ersten </w:t>
      </w:r>
      <w:proofErr w:type="spellStart"/>
      <w:r>
        <w:t>ursachen</w:t>
      </w:r>
      <w:proofErr w:type="spellEnd"/>
      <w:r>
        <w:t xml:space="preserve"> </w:t>
      </w:r>
      <w:proofErr w:type="spellStart"/>
      <w:r>
        <w:t>willfaren</w:t>
      </w:r>
      <w:proofErr w:type="spellEnd"/>
      <w:r>
        <w:t xml:space="preserve"> und dienen. Also / das man </w:t>
      </w:r>
      <w:proofErr w:type="spellStart"/>
      <w:r>
        <w:t>versteen</w:t>
      </w:r>
      <w:proofErr w:type="spellEnd"/>
      <w:r>
        <w:t xml:space="preserve"> soll das zu </w:t>
      </w:r>
      <w:proofErr w:type="spellStart"/>
      <w:r>
        <w:t>vile</w:t>
      </w:r>
      <w:proofErr w:type="spellEnd"/>
      <w:r>
        <w:t xml:space="preserve"> und geschwinde </w:t>
      </w:r>
      <w:proofErr w:type="spellStart"/>
      <w:r>
        <w:t>arbayt</w:t>
      </w:r>
      <w:proofErr w:type="spellEnd"/>
      <w:r>
        <w:t xml:space="preserve"> / den </w:t>
      </w:r>
      <w:proofErr w:type="spellStart"/>
      <w:r>
        <w:t>gayst</w:t>
      </w:r>
      <w:proofErr w:type="spellEnd"/>
      <w:r>
        <w:t xml:space="preserve"> zu </w:t>
      </w:r>
      <w:proofErr w:type="spellStart"/>
      <w:r>
        <w:t>sere</w:t>
      </w:r>
      <w:proofErr w:type="spellEnd"/>
      <w:r>
        <w:t xml:space="preserve"> </w:t>
      </w:r>
      <w:proofErr w:type="spellStart"/>
      <w:r>
        <w:t>muehet</w:t>
      </w:r>
      <w:proofErr w:type="spellEnd"/>
      <w:r>
        <w:t xml:space="preserve"> </w:t>
      </w:r>
      <w:proofErr w:type="spellStart"/>
      <w:r>
        <w:t>jn</w:t>
      </w:r>
      <w:proofErr w:type="spellEnd"/>
      <w:r>
        <w:t xml:space="preserve"> </w:t>
      </w:r>
      <w:proofErr w:type="spellStart"/>
      <w:r>
        <w:t>traege</w:t>
      </w:r>
      <w:proofErr w:type="spellEnd"/>
      <w:r>
        <w:t xml:space="preserve"> oder faul und verdrossen macht / sich </w:t>
      </w:r>
      <w:proofErr w:type="spellStart"/>
      <w:r>
        <w:t>auß</w:t>
      </w:r>
      <w:proofErr w:type="spellEnd"/>
      <w:r>
        <w:t xml:space="preserve"> zu </w:t>
      </w:r>
      <w:proofErr w:type="spellStart"/>
      <w:r>
        <w:t>brayten</w:t>
      </w:r>
      <w:proofErr w:type="spellEnd"/>
      <w:r>
        <w:t xml:space="preserve"> </w:t>
      </w:r>
      <w:proofErr w:type="spellStart"/>
      <w:r>
        <w:t>unn</w:t>
      </w:r>
      <w:proofErr w:type="spellEnd"/>
      <w:r>
        <w:t xml:space="preserve"> zu </w:t>
      </w:r>
      <w:proofErr w:type="spellStart"/>
      <w:r>
        <w:t>begern</w:t>
      </w:r>
      <w:proofErr w:type="spellEnd"/>
      <w:r>
        <w:t xml:space="preserve"> </w:t>
      </w:r>
      <w:proofErr w:type="spellStart"/>
      <w:r>
        <w:t>gottes</w:t>
      </w:r>
      <w:proofErr w:type="spellEnd"/>
      <w:r>
        <w:t xml:space="preserve"> </w:t>
      </w:r>
      <w:proofErr w:type="spellStart"/>
      <w:r>
        <w:t>werck</w:t>
      </w:r>
      <w:proofErr w:type="spellEnd"/>
      <w:r>
        <w:t xml:space="preserve"> in der </w:t>
      </w:r>
      <w:proofErr w:type="spellStart"/>
      <w:r>
        <w:t>ruwe</w:t>
      </w:r>
      <w:proofErr w:type="spellEnd"/>
      <w:r>
        <w:t xml:space="preserve"> zu </w:t>
      </w:r>
      <w:proofErr w:type="spellStart"/>
      <w:r>
        <w:t>leyden</w:t>
      </w:r>
      <w:proofErr w:type="spellEnd"/>
      <w:r>
        <w:t xml:space="preserve"> </w:t>
      </w:r>
      <w:proofErr w:type="spellStart"/>
      <w:r>
        <w:t>unn</w:t>
      </w:r>
      <w:proofErr w:type="spellEnd"/>
      <w:r>
        <w:t xml:space="preserve"> zu schmecken. Ich </w:t>
      </w:r>
      <w:proofErr w:type="spellStart"/>
      <w:r>
        <w:t>wayß</w:t>
      </w:r>
      <w:proofErr w:type="spellEnd"/>
      <w:r>
        <w:t xml:space="preserve"> es auch / das </w:t>
      </w:r>
      <w:proofErr w:type="spellStart"/>
      <w:r>
        <w:t>ruwe</w:t>
      </w:r>
      <w:proofErr w:type="spellEnd"/>
      <w:r>
        <w:t xml:space="preserve"> und </w:t>
      </w:r>
      <w:proofErr w:type="spellStart"/>
      <w:r>
        <w:t>muessigkait</w:t>
      </w:r>
      <w:proofErr w:type="spellEnd"/>
      <w:r>
        <w:t xml:space="preserve"> / </w:t>
      </w:r>
      <w:proofErr w:type="spellStart"/>
      <w:r>
        <w:t>gleych</w:t>
      </w:r>
      <w:proofErr w:type="spellEnd"/>
      <w:r>
        <w:t xml:space="preserve"> so </w:t>
      </w:r>
      <w:proofErr w:type="spellStart"/>
      <w:r>
        <w:t>wol</w:t>
      </w:r>
      <w:proofErr w:type="spellEnd"/>
      <w:r>
        <w:t xml:space="preserve"> unnütze </w:t>
      </w:r>
      <w:proofErr w:type="spellStart"/>
      <w:r>
        <w:t>weren</w:t>
      </w:r>
      <w:proofErr w:type="spellEnd"/>
      <w:r>
        <w:t xml:space="preserve"> / als </w:t>
      </w:r>
      <w:proofErr w:type="spellStart"/>
      <w:r>
        <w:t>unruwe</w:t>
      </w:r>
      <w:proofErr w:type="spellEnd"/>
      <w:r>
        <w:t xml:space="preserve"> / </w:t>
      </w:r>
      <w:proofErr w:type="spellStart"/>
      <w:r>
        <w:t>leyden</w:t>
      </w:r>
      <w:proofErr w:type="spellEnd"/>
      <w:r>
        <w:t xml:space="preserve"> / und </w:t>
      </w:r>
      <w:proofErr w:type="spellStart"/>
      <w:r>
        <w:t>arbait</w:t>
      </w:r>
      <w:proofErr w:type="spellEnd"/>
      <w:r>
        <w:t xml:space="preserve"> / wenn man </w:t>
      </w:r>
      <w:proofErr w:type="spellStart"/>
      <w:r>
        <w:t>nit</w:t>
      </w:r>
      <w:proofErr w:type="spellEnd"/>
      <w:r>
        <w:t xml:space="preserve"> </w:t>
      </w:r>
      <w:proofErr w:type="spellStart"/>
      <w:r>
        <w:t>versteet</w:t>
      </w:r>
      <w:proofErr w:type="spellEnd"/>
      <w:r>
        <w:t xml:space="preserve"> / </w:t>
      </w:r>
      <w:proofErr w:type="spellStart"/>
      <w:r>
        <w:t>wa</w:t>
      </w:r>
      <w:proofErr w:type="spellEnd"/>
      <w:r>
        <w:t xml:space="preserve"> zu </w:t>
      </w:r>
      <w:proofErr w:type="spellStart"/>
      <w:r>
        <w:t>leyden</w:t>
      </w:r>
      <w:proofErr w:type="spellEnd"/>
      <w:r>
        <w:t xml:space="preserve"> / </w:t>
      </w:r>
      <w:proofErr w:type="spellStart"/>
      <w:r>
        <w:t>unruwe</w:t>
      </w:r>
      <w:proofErr w:type="spellEnd"/>
      <w:r>
        <w:t xml:space="preserve"> / und </w:t>
      </w:r>
      <w:proofErr w:type="spellStart"/>
      <w:r>
        <w:t>arbayt</w:t>
      </w:r>
      <w:proofErr w:type="spellEnd"/>
      <w:r>
        <w:t xml:space="preserve"> dienet. </w:t>
      </w:r>
    </w:p>
    <w:p w14:paraId="6FBBF43E" w14:textId="77777777" w:rsidR="003E64A2" w:rsidRDefault="003E64A2" w:rsidP="003E64A2">
      <w:pPr>
        <w:pStyle w:val="StandardWeb"/>
      </w:pPr>
      <w:r>
        <w:t xml:space="preserve">In </w:t>
      </w:r>
      <w:proofErr w:type="spellStart"/>
      <w:r>
        <w:t>diser</w:t>
      </w:r>
      <w:proofErr w:type="spellEnd"/>
      <w:r>
        <w:t xml:space="preserve"> </w:t>
      </w:r>
      <w:proofErr w:type="spellStart"/>
      <w:r>
        <w:t>ursach</w:t>
      </w:r>
      <w:proofErr w:type="spellEnd"/>
      <w:r>
        <w:t xml:space="preserve"> des Sabbats / fallen </w:t>
      </w:r>
      <w:proofErr w:type="spellStart"/>
      <w:r>
        <w:t>veraenderungen</w:t>
      </w:r>
      <w:proofErr w:type="spellEnd"/>
      <w:r>
        <w:t xml:space="preserve"> für also das der </w:t>
      </w:r>
      <w:proofErr w:type="spellStart"/>
      <w:r>
        <w:t>mensch</w:t>
      </w:r>
      <w:proofErr w:type="spellEnd"/>
      <w:r>
        <w:t xml:space="preserve"> </w:t>
      </w:r>
      <w:proofErr w:type="spellStart"/>
      <w:r>
        <w:t>ettwas</w:t>
      </w:r>
      <w:proofErr w:type="spellEnd"/>
      <w:r>
        <w:t xml:space="preserve"> darinnen </w:t>
      </w:r>
      <w:proofErr w:type="spellStart"/>
      <w:r>
        <w:t>aendern</w:t>
      </w:r>
      <w:proofErr w:type="spellEnd"/>
      <w:r>
        <w:t xml:space="preserve"> </w:t>
      </w:r>
      <w:proofErr w:type="spellStart"/>
      <w:r>
        <w:t>magk</w:t>
      </w:r>
      <w:proofErr w:type="spellEnd"/>
      <w:r>
        <w:t xml:space="preserve"> / nach Gottes </w:t>
      </w:r>
      <w:proofErr w:type="spellStart"/>
      <w:r>
        <w:t>radt</w:t>
      </w:r>
      <w:proofErr w:type="spellEnd"/>
      <w:r>
        <w:t xml:space="preserve"> / wie </w:t>
      </w:r>
      <w:proofErr w:type="spellStart"/>
      <w:r>
        <w:t>volgent</w:t>
      </w:r>
      <w:proofErr w:type="spellEnd"/>
      <w:r>
        <w:t xml:space="preserve"> </w:t>
      </w:r>
      <w:proofErr w:type="spellStart"/>
      <w:r>
        <w:t>wirt</w:t>
      </w:r>
      <w:proofErr w:type="spellEnd"/>
      <w:r>
        <w:t xml:space="preserve"> gemeldet werden. Das aber durch die </w:t>
      </w:r>
      <w:proofErr w:type="spellStart"/>
      <w:r>
        <w:t>eussere</w:t>
      </w:r>
      <w:proofErr w:type="spellEnd"/>
      <w:r>
        <w:t xml:space="preserve"> ding </w:t>
      </w:r>
      <w:proofErr w:type="spellStart"/>
      <w:r>
        <w:t>bedewt</w:t>
      </w:r>
      <w:proofErr w:type="spellEnd"/>
      <w:r>
        <w:t xml:space="preserve"> ist / das soll </w:t>
      </w:r>
      <w:proofErr w:type="spellStart"/>
      <w:r>
        <w:t>unverrucklich</w:t>
      </w:r>
      <w:proofErr w:type="spellEnd"/>
      <w:r>
        <w:t xml:space="preserve"> </w:t>
      </w:r>
      <w:proofErr w:type="spellStart"/>
      <w:r>
        <w:t>besteen</w:t>
      </w:r>
      <w:proofErr w:type="spellEnd"/>
      <w:r>
        <w:t xml:space="preserve">. Die </w:t>
      </w:r>
      <w:proofErr w:type="spellStart"/>
      <w:r>
        <w:t>eussere</w:t>
      </w:r>
      <w:proofErr w:type="spellEnd"/>
      <w:r>
        <w:t xml:space="preserve"> geberden </w:t>
      </w:r>
      <w:proofErr w:type="spellStart"/>
      <w:r>
        <w:t>seind</w:t>
      </w:r>
      <w:proofErr w:type="spellEnd"/>
      <w:r>
        <w:t xml:space="preserve"> nur </w:t>
      </w:r>
      <w:proofErr w:type="spellStart"/>
      <w:r>
        <w:t>zaychen</w:t>
      </w:r>
      <w:proofErr w:type="spellEnd"/>
      <w:r>
        <w:t xml:space="preserve"> zwischen </w:t>
      </w:r>
      <w:proofErr w:type="spellStart"/>
      <w:r>
        <w:t>Got</w:t>
      </w:r>
      <w:proofErr w:type="spellEnd"/>
      <w:r>
        <w:t xml:space="preserve"> </w:t>
      </w:r>
      <w:proofErr w:type="spellStart"/>
      <w:r>
        <w:t>unn</w:t>
      </w:r>
      <w:proofErr w:type="spellEnd"/>
      <w:r>
        <w:t xml:space="preserve"> dem </w:t>
      </w:r>
      <w:proofErr w:type="spellStart"/>
      <w:r>
        <w:t>menschen</w:t>
      </w:r>
      <w:proofErr w:type="spellEnd"/>
      <w:r>
        <w:t xml:space="preserve"> / </w:t>
      </w:r>
      <w:proofErr w:type="spellStart"/>
      <w:r>
        <w:t>unn</w:t>
      </w:r>
      <w:proofErr w:type="spellEnd"/>
      <w:r>
        <w:t xml:space="preserve"> </w:t>
      </w:r>
      <w:proofErr w:type="spellStart"/>
      <w:r>
        <w:t>bedewten</w:t>
      </w:r>
      <w:proofErr w:type="spellEnd"/>
      <w:r>
        <w:t xml:space="preserve"> / das </w:t>
      </w:r>
      <w:proofErr w:type="spellStart"/>
      <w:r>
        <w:t>got</w:t>
      </w:r>
      <w:proofErr w:type="spellEnd"/>
      <w:r>
        <w:t xml:space="preserve"> </w:t>
      </w:r>
      <w:proofErr w:type="spellStart"/>
      <w:r>
        <w:t>allain</w:t>
      </w:r>
      <w:proofErr w:type="spellEnd"/>
      <w:r>
        <w:t xml:space="preserve"> den </w:t>
      </w:r>
      <w:proofErr w:type="spellStart"/>
      <w:r>
        <w:t>menschen</w:t>
      </w:r>
      <w:proofErr w:type="spellEnd"/>
      <w:r>
        <w:t xml:space="preserve"> </w:t>
      </w:r>
      <w:proofErr w:type="spellStart"/>
      <w:r>
        <w:t>hailig</w:t>
      </w:r>
      <w:proofErr w:type="spellEnd"/>
      <w:r>
        <w:t xml:space="preserve"> macht / </w:t>
      </w:r>
      <w:proofErr w:type="spellStart"/>
      <w:r>
        <w:t>unn</w:t>
      </w:r>
      <w:proofErr w:type="spellEnd"/>
      <w:r>
        <w:t xml:space="preserve"> </w:t>
      </w:r>
      <w:proofErr w:type="spellStart"/>
      <w:r>
        <w:t>nit</w:t>
      </w:r>
      <w:proofErr w:type="spellEnd"/>
      <w:r>
        <w:t xml:space="preserve"> unsere </w:t>
      </w:r>
      <w:proofErr w:type="spellStart"/>
      <w:r>
        <w:t>werck</w:t>
      </w:r>
      <w:proofErr w:type="spellEnd"/>
      <w:r>
        <w:t xml:space="preserve"> / </w:t>
      </w:r>
      <w:proofErr w:type="spellStart"/>
      <w:r>
        <w:t>unn</w:t>
      </w:r>
      <w:proofErr w:type="spellEnd"/>
      <w:r>
        <w:t xml:space="preserve"> das da </w:t>
      </w:r>
      <w:proofErr w:type="spellStart"/>
      <w:r>
        <w:t>bedeütet</w:t>
      </w:r>
      <w:proofErr w:type="spellEnd"/>
      <w:r>
        <w:t xml:space="preserve"> </w:t>
      </w:r>
      <w:proofErr w:type="spellStart"/>
      <w:r>
        <w:t>wirt</w:t>
      </w:r>
      <w:proofErr w:type="spellEnd"/>
      <w:r>
        <w:t xml:space="preserve"> durch das </w:t>
      </w:r>
      <w:proofErr w:type="spellStart"/>
      <w:r>
        <w:t>eusserlich</w:t>
      </w:r>
      <w:proofErr w:type="spellEnd"/>
      <w:r>
        <w:t xml:space="preserve"> / ist war in </w:t>
      </w:r>
      <w:proofErr w:type="spellStart"/>
      <w:r>
        <w:t>engeln</w:t>
      </w:r>
      <w:proofErr w:type="spellEnd"/>
      <w:r>
        <w:t xml:space="preserve"> </w:t>
      </w:r>
      <w:proofErr w:type="spellStart"/>
      <w:r>
        <w:t>unn</w:t>
      </w:r>
      <w:proofErr w:type="spellEnd"/>
      <w:r>
        <w:t xml:space="preserve"> </w:t>
      </w:r>
      <w:proofErr w:type="spellStart"/>
      <w:r>
        <w:t>menschen</w:t>
      </w:r>
      <w:proofErr w:type="spellEnd"/>
      <w:r>
        <w:t xml:space="preserve"> zugleich. </w:t>
      </w:r>
    </w:p>
    <w:p w14:paraId="1895DBC6" w14:textId="77777777" w:rsidR="003E64A2" w:rsidRDefault="003E64A2" w:rsidP="003E64A2">
      <w:pPr>
        <w:pStyle w:val="berschrift2"/>
      </w:pPr>
      <w:r>
        <w:t xml:space="preserve">3: </w:t>
      </w:r>
      <w:proofErr w:type="spellStart"/>
      <w:r>
        <w:t>Weme</w:t>
      </w:r>
      <w:proofErr w:type="spellEnd"/>
      <w:r>
        <w:t xml:space="preserve"> der Sabbat </w:t>
      </w:r>
      <w:proofErr w:type="spellStart"/>
      <w:r>
        <w:t>gebotten</w:t>
      </w:r>
      <w:proofErr w:type="spellEnd"/>
      <w:r>
        <w:t xml:space="preserve"> ist.</w:t>
      </w:r>
    </w:p>
    <w:p w14:paraId="481CE81C" w14:textId="77777777" w:rsidR="003E64A2" w:rsidRDefault="003E64A2" w:rsidP="003E64A2">
      <w:pPr>
        <w:pStyle w:val="StandardWeb"/>
      </w:pPr>
      <w:r>
        <w:t xml:space="preserve">Der Sabbat ist der </w:t>
      </w:r>
      <w:proofErr w:type="spellStart"/>
      <w:r>
        <w:t>gantzen</w:t>
      </w:r>
      <w:proofErr w:type="spellEnd"/>
      <w:r>
        <w:t xml:space="preserve"> </w:t>
      </w:r>
      <w:proofErr w:type="spellStart"/>
      <w:r>
        <w:t>gemayne</w:t>
      </w:r>
      <w:proofErr w:type="spellEnd"/>
      <w:r>
        <w:t xml:space="preserve"> </w:t>
      </w:r>
      <w:proofErr w:type="spellStart"/>
      <w:r>
        <w:t>gottes</w:t>
      </w:r>
      <w:proofErr w:type="spellEnd"/>
      <w:r>
        <w:t xml:space="preserve"> </w:t>
      </w:r>
      <w:proofErr w:type="spellStart"/>
      <w:r>
        <w:t>auffgelegt</w:t>
      </w:r>
      <w:proofErr w:type="spellEnd"/>
      <w:r>
        <w:t xml:space="preserve"> das ist allen Burgern </w:t>
      </w:r>
      <w:proofErr w:type="spellStart"/>
      <w:r>
        <w:t>Goettlicher</w:t>
      </w:r>
      <w:proofErr w:type="spellEnd"/>
      <w:r>
        <w:t xml:space="preserve"> statt / den menschlichen und </w:t>
      </w:r>
      <w:proofErr w:type="spellStart"/>
      <w:r>
        <w:t>engellischen</w:t>
      </w:r>
      <w:proofErr w:type="spellEnd"/>
      <w:r>
        <w:t xml:space="preserve"> </w:t>
      </w:r>
      <w:proofErr w:type="spellStart"/>
      <w:r>
        <w:t>gaystern</w:t>
      </w:r>
      <w:proofErr w:type="spellEnd"/>
      <w:r>
        <w:t xml:space="preserve">. Denn es ist war / das wir die Engel </w:t>
      </w:r>
      <w:proofErr w:type="spellStart"/>
      <w:r>
        <w:t>urtaylen</w:t>
      </w:r>
      <w:proofErr w:type="spellEnd"/>
      <w:r>
        <w:t xml:space="preserve"> </w:t>
      </w:r>
      <w:proofErr w:type="spellStart"/>
      <w:r>
        <w:t>mügen</w:t>
      </w:r>
      <w:proofErr w:type="spellEnd"/>
      <w:r>
        <w:t xml:space="preserve"> / wie Paulus sagt / durch </w:t>
      </w:r>
      <w:proofErr w:type="spellStart"/>
      <w:r>
        <w:t>goetliche</w:t>
      </w:r>
      <w:proofErr w:type="spellEnd"/>
      <w:r>
        <w:t xml:space="preserve"> </w:t>
      </w:r>
      <w:proofErr w:type="spellStart"/>
      <w:r>
        <w:t>wort</w:t>
      </w:r>
      <w:proofErr w:type="spellEnd"/>
      <w:r>
        <w:t xml:space="preserve"> so uns durch Mosen / Propheten / Christum / und Aposteln verkündigt / so </w:t>
      </w:r>
      <w:proofErr w:type="spellStart"/>
      <w:r>
        <w:t>muessen</w:t>
      </w:r>
      <w:proofErr w:type="spellEnd"/>
      <w:r>
        <w:t xml:space="preserve"> sich die </w:t>
      </w:r>
      <w:proofErr w:type="spellStart"/>
      <w:r>
        <w:t>engeln</w:t>
      </w:r>
      <w:proofErr w:type="spellEnd"/>
      <w:r>
        <w:t xml:space="preserve"> vor dem </w:t>
      </w:r>
      <w:proofErr w:type="spellStart"/>
      <w:r>
        <w:t>wort</w:t>
      </w:r>
      <w:proofErr w:type="spellEnd"/>
      <w:r>
        <w:t xml:space="preserve"> </w:t>
      </w:r>
      <w:proofErr w:type="spellStart"/>
      <w:r>
        <w:t>gottes</w:t>
      </w:r>
      <w:proofErr w:type="spellEnd"/>
      <w:r>
        <w:t xml:space="preserve"> biegen / und bekennen / das </w:t>
      </w:r>
      <w:proofErr w:type="spellStart"/>
      <w:r>
        <w:t>sy</w:t>
      </w:r>
      <w:proofErr w:type="spellEnd"/>
      <w:r>
        <w:t xml:space="preserve"> / als wir / </w:t>
      </w:r>
      <w:proofErr w:type="spellStart"/>
      <w:r>
        <w:t>goetlichen</w:t>
      </w:r>
      <w:proofErr w:type="spellEnd"/>
      <w:r>
        <w:t xml:space="preserve"> </w:t>
      </w:r>
      <w:proofErr w:type="spellStart"/>
      <w:r>
        <w:t>wort</w:t>
      </w:r>
      <w:proofErr w:type="spellEnd"/>
      <w:r>
        <w:t xml:space="preserve"> </w:t>
      </w:r>
      <w:proofErr w:type="spellStart"/>
      <w:r>
        <w:t>unterworffen</w:t>
      </w:r>
      <w:proofErr w:type="spellEnd"/>
      <w:r>
        <w:t xml:space="preserve"> </w:t>
      </w:r>
      <w:proofErr w:type="spellStart"/>
      <w:r>
        <w:t>seynd</w:t>
      </w:r>
      <w:proofErr w:type="spellEnd"/>
      <w:r>
        <w:t xml:space="preserve">. </w:t>
      </w:r>
      <w:proofErr w:type="spellStart"/>
      <w:r>
        <w:t>Muessen</w:t>
      </w:r>
      <w:proofErr w:type="spellEnd"/>
      <w:r>
        <w:t xml:space="preserve"> auch zulassen / das </w:t>
      </w:r>
      <w:proofErr w:type="spellStart"/>
      <w:r>
        <w:t>jnen</w:t>
      </w:r>
      <w:proofErr w:type="spellEnd"/>
      <w:r>
        <w:t xml:space="preserve"> </w:t>
      </w:r>
      <w:proofErr w:type="spellStart"/>
      <w:r>
        <w:t>nit</w:t>
      </w:r>
      <w:proofErr w:type="spellEnd"/>
      <w:r>
        <w:t xml:space="preserve"> minder / dann uns </w:t>
      </w:r>
      <w:proofErr w:type="spellStart"/>
      <w:r>
        <w:t>menschen</w:t>
      </w:r>
      <w:proofErr w:type="spellEnd"/>
      <w:r>
        <w:t xml:space="preserve"> / gesagt ist. </w:t>
      </w:r>
      <w:proofErr w:type="spellStart"/>
      <w:r>
        <w:t>Ir</w:t>
      </w:r>
      <w:proofErr w:type="spellEnd"/>
      <w:r>
        <w:t xml:space="preserve"> sollt den Sabbat </w:t>
      </w:r>
      <w:proofErr w:type="spellStart"/>
      <w:r>
        <w:t>feyren</w:t>
      </w:r>
      <w:proofErr w:type="spellEnd"/>
      <w:r>
        <w:t xml:space="preserve">. </w:t>
      </w:r>
      <w:proofErr w:type="spellStart"/>
      <w:r>
        <w:t>Ir</w:t>
      </w:r>
      <w:proofErr w:type="spellEnd"/>
      <w:r>
        <w:t xml:space="preserve"> sollt </w:t>
      </w:r>
      <w:proofErr w:type="spellStart"/>
      <w:r>
        <w:t>nit</w:t>
      </w:r>
      <w:proofErr w:type="spellEnd"/>
      <w:r>
        <w:t xml:space="preserve"> </w:t>
      </w:r>
      <w:proofErr w:type="spellStart"/>
      <w:r>
        <w:t>unkeüschen</w:t>
      </w:r>
      <w:proofErr w:type="spellEnd"/>
      <w:r>
        <w:t xml:space="preserve">. </w:t>
      </w:r>
      <w:proofErr w:type="spellStart"/>
      <w:r>
        <w:t>Ir</w:t>
      </w:r>
      <w:proofErr w:type="spellEnd"/>
      <w:r>
        <w:t xml:space="preserve"> sollt </w:t>
      </w:r>
      <w:proofErr w:type="spellStart"/>
      <w:r>
        <w:t>nit</w:t>
      </w:r>
      <w:proofErr w:type="spellEnd"/>
      <w:r>
        <w:t xml:space="preserve"> </w:t>
      </w:r>
      <w:proofErr w:type="spellStart"/>
      <w:r>
        <w:t>frembdes</w:t>
      </w:r>
      <w:proofErr w:type="spellEnd"/>
      <w:r>
        <w:t xml:space="preserve"> </w:t>
      </w:r>
      <w:proofErr w:type="spellStart"/>
      <w:r>
        <w:t>gutt</w:t>
      </w:r>
      <w:proofErr w:type="spellEnd"/>
      <w:r>
        <w:t xml:space="preserve"> </w:t>
      </w:r>
      <w:proofErr w:type="spellStart"/>
      <w:r>
        <w:t>begeren</w:t>
      </w:r>
      <w:proofErr w:type="spellEnd"/>
      <w:r>
        <w:t xml:space="preserve">. </w:t>
      </w:r>
      <w:proofErr w:type="spellStart"/>
      <w:r>
        <w:t>Ir</w:t>
      </w:r>
      <w:proofErr w:type="spellEnd"/>
      <w:r>
        <w:t xml:space="preserve"> </w:t>
      </w:r>
      <w:proofErr w:type="spellStart"/>
      <w:r>
        <w:t>solt</w:t>
      </w:r>
      <w:proofErr w:type="spellEnd"/>
      <w:r>
        <w:t xml:space="preserve"> nicht todtschlagen / </w:t>
      </w:r>
      <w:proofErr w:type="spellStart"/>
      <w:r>
        <w:t>woelches</w:t>
      </w:r>
      <w:proofErr w:type="spellEnd"/>
      <w:r>
        <w:t xml:space="preserve"> alles / der fall / des </w:t>
      </w:r>
      <w:proofErr w:type="spellStart"/>
      <w:r>
        <w:t>teuffels</w:t>
      </w:r>
      <w:proofErr w:type="spellEnd"/>
      <w:r>
        <w:t xml:space="preserve"> </w:t>
      </w:r>
      <w:proofErr w:type="spellStart"/>
      <w:r>
        <w:t>anzaygt</w:t>
      </w:r>
      <w:proofErr w:type="spellEnd"/>
      <w:r>
        <w:t xml:space="preserve">. Demnach </w:t>
      </w:r>
      <w:proofErr w:type="spellStart"/>
      <w:r>
        <w:t>wayß</w:t>
      </w:r>
      <w:proofErr w:type="spellEnd"/>
      <w:r>
        <w:t xml:space="preserve"> ich </w:t>
      </w:r>
      <w:proofErr w:type="spellStart"/>
      <w:r>
        <w:t>wol</w:t>
      </w:r>
      <w:proofErr w:type="spellEnd"/>
      <w:r>
        <w:t xml:space="preserve"> / das der </w:t>
      </w:r>
      <w:proofErr w:type="spellStart"/>
      <w:r>
        <w:t>gemaynte</w:t>
      </w:r>
      <w:proofErr w:type="spellEnd"/>
      <w:r>
        <w:t xml:space="preserve"> </w:t>
      </w:r>
      <w:proofErr w:type="spellStart"/>
      <w:r>
        <w:t>synn</w:t>
      </w:r>
      <w:proofErr w:type="spellEnd"/>
      <w:r>
        <w:t xml:space="preserve"> und </w:t>
      </w:r>
      <w:proofErr w:type="spellStart"/>
      <w:r>
        <w:t>gayst</w:t>
      </w:r>
      <w:proofErr w:type="spellEnd"/>
      <w:r>
        <w:t xml:space="preserve"> / des Sabbats / von Engeln und </w:t>
      </w:r>
      <w:proofErr w:type="spellStart"/>
      <w:r>
        <w:t>menschen</w:t>
      </w:r>
      <w:proofErr w:type="spellEnd"/>
      <w:r>
        <w:t xml:space="preserve"> muß gehalten werden / wie </w:t>
      </w:r>
      <w:proofErr w:type="spellStart"/>
      <w:r>
        <w:t>volgen</w:t>
      </w:r>
      <w:proofErr w:type="spellEnd"/>
      <w:r>
        <w:t xml:space="preserve"> </w:t>
      </w:r>
      <w:proofErr w:type="spellStart"/>
      <w:r>
        <w:t>wirt</w:t>
      </w:r>
      <w:proofErr w:type="spellEnd"/>
      <w:r>
        <w:t xml:space="preserve">.. </w:t>
      </w:r>
      <w:proofErr w:type="spellStart"/>
      <w:r>
        <w:t>Wiewol</w:t>
      </w:r>
      <w:proofErr w:type="spellEnd"/>
      <w:r>
        <w:t xml:space="preserve"> die Engel </w:t>
      </w:r>
      <w:proofErr w:type="spellStart"/>
      <w:r>
        <w:t>uber</w:t>
      </w:r>
      <w:proofErr w:type="spellEnd"/>
      <w:r>
        <w:t xml:space="preserve"> das </w:t>
      </w:r>
      <w:proofErr w:type="spellStart"/>
      <w:r>
        <w:t>gesetz</w:t>
      </w:r>
      <w:proofErr w:type="spellEnd"/>
      <w:r>
        <w:t xml:space="preserve"> und </w:t>
      </w:r>
      <w:proofErr w:type="spellStart"/>
      <w:r>
        <w:t>gebott</w:t>
      </w:r>
      <w:proofErr w:type="spellEnd"/>
      <w:r>
        <w:t xml:space="preserve"> sitzen. </w:t>
      </w:r>
    </w:p>
    <w:p w14:paraId="18016852" w14:textId="77777777" w:rsidR="003E64A2" w:rsidRDefault="003E64A2" w:rsidP="003E64A2">
      <w:pPr>
        <w:pStyle w:val="StandardWeb"/>
      </w:pPr>
      <w:proofErr w:type="spellStart"/>
      <w:r>
        <w:t>Darumb</w:t>
      </w:r>
      <w:proofErr w:type="spellEnd"/>
      <w:r>
        <w:t xml:space="preserve"> betrifft das </w:t>
      </w:r>
      <w:proofErr w:type="spellStart"/>
      <w:r>
        <w:t>gebott</w:t>
      </w:r>
      <w:proofErr w:type="spellEnd"/>
      <w:r>
        <w:t xml:space="preserve"> / Du </w:t>
      </w:r>
      <w:proofErr w:type="spellStart"/>
      <w:r>
        <w:t>solt</w:t>
      </w:r>
      <w:proofErr w:type="spellEnd"/>
      <w:r>
        <w:t xml:space="preserve"> den Sabbat </w:t>
      </w:r>
      <w:proofErr w:type="spellStart"/>
      <w:r>
        <w:t>feyren</w:t>
      </w:r>
      <w:proofErr w:type="spellEnd"/>
      <w:r>
        <w:t xml:space="preserve"> die Engeln und </w:t>
      </w:r>
      <w:proofErr w:type="spellStart"/>
      <w:r>
        <w:t>menschen</w:t>
      </w:r>
      <w:proofErr w:type="spellEnd"/>
      <w:r>
        <w:t xml:space="preserve">. </w:t>
      </w:r>
      <w:proofErr w:type="spellStart"/>
      <w:r>
        <w:t>Woelches</w:t>
      </w:r>
      <w:proofErr w:type="spellEnd"/>
      <w:r>
        <w:t xml:space="preserve"> du </w:t>
      </w:r>
      <w:proofErr w:type="spellStart"/>
      <w:r>
        <w:t>auß</w:t>
      </w:r>
      <w:proofErr w:type="spellEnd"/>
      <w:r>
        <w:t xml:space="preserve"> dem magst </w:t>
      </w:r>
      <w:proofErr w:type="spellStart"/>
      <w:r>
        <w:t>versteen</w:t>
      </w:r>
      <w:proofErr w:type="spellEnd"/>
      <w:r>
        <w:t xml:space="preserve"> / das die Engeln der </w:t>
      </w:r>
      <w:proofErr w:type="spellStart"/>
      <w:r>
        <w:t>eusserlichen</w:t>
      </w:r>
      <w:proofErr w:type="spellEnd"/>
      <w:r>
        <w:t xml:space="preserve"> </w:t>
      </w:r>
      <w:proofErr w:type="spellStart"/>
      <w:r>
        <w:t>arbayt</w:t>
      </w:r>
      <w:proofErr w:type="spellEnd"/>
      <w:r>
        <w:t xml:space="preserve"> und </w:t>
      </w:r>
      <w:proofErr w:type="spellStart"/>
      <w:r>
        <w:t>unruwe</w:t>
      </w:r>
      <w:proofErr w:type="spellEnd"/>
      <w:r>
        <w:t xml:space="preserve"> / </w:t>
      </w:r>
      <w:proofErr w:type="spellStart"/>
      <w:r>
        <w:t>freyer</w:t>
      </w:r>
      <w:proofErr w:type="spellEnd"/>
      <w:r>
        <w:t xml:space="preserve"> </w:t>
      </w:r>
      <w:proofErr w:type="spellStart"/>
      <w:r>
        <w:t>seynd</w:t>
      </w:r>
      <w:proofErr w:type="spellEnd"/>
      <w:r>
        <w:t xml:space="preserve"> / dann wir / und das </w:t>
      </w:r>
      <w:proofErr w:type="spellStart"/>
      <w:r>
        <w:t>gott</w:t>
      </w:r>
      <w:proofErr w:type="spellEnd"/>
      <w:r>
        <w:t xml:space="preserve"> / den Sabbat </w:t>
      </w:r>
      <w:proofErr w:type="spellStart"/>
      <w:r>
        <w:t>hayliget</w:t>
      </w:r>
      <w:proofErr w:type="spellEnd"/>
      <w:r>
        <w:t xml:space="preserve"> und </w:t>
      </w:r>
      <w:proofErr w:type="spellStart"/>
      <w:r>
        <w:t>benedeyet</w:t>
      </w:r>
      <w:proofErr w:type="spellEnd"/>
      <w:r>
        <w:t xml:space="preserve"> / als er </w:t>
      </w:r>
      <w:proofErr w:type="spellStart"/>
      <w:r>
        <w:t>auff</w:t>
      </w:r>
      <w:proofErr w:type="spellEnd"/>
      <w:r>
        <w:t xml:space="preserve"> </w:t>
      </w:r>
      <w:proofErr w:type="spellStart"/>
      <w:r>
        <w:t>hoeret</w:t>
      </w:r>
      <w:proofErr w:type="spellEnd"/>
      <w:r>
        <w:t xml:space="preserve"> von den </w:t>
      </w:r>
      <w:proofErr w:type="spellStart"/>
      <w:r>
        <w:t>wercken</w:t>
      </w:r>
      <w:proofErr w:type="spellEnd"/>
      <w:r>
        <w:t xml:space="preserve"> / der ersten </w:t>
      </w:r>
      <w:proofErr w:type="spellStart"/>
      <w:r>
        <w:t>Schoepffung</w:t>
      </w:r>
      <w:proofErr w:type="spellEnd"/>
      <w:r>
        <w:t xml:space="preserve">. </w:t>
      </w:r>
      <w:proofErr w:type="spellStart"/>
      <w:r>
        <w:t>Kürtzlich</w:t>
      </w:r>
      <w:proofErr w:type="spellEnd"/>
      <w:r>
        <w:t xml:space="preserve"> / Wie Gott alle Creaturen / durch </w:t>
      </w:r>
      <w:proofErr w:type="spellStart"/>
      <w:r>
        <w:t>ain</w:t>
      </w:r>
      <w:proofErr w:type="spellEnd"/>
      <w:r>
        <w:t xml:space="preserve"> </w:t>
      </w:r>
      <w:proofErr w:type="spellStart"/>
      <w:r>
        <w:t>wort</w:t>
      </w:r>
      <w:proofErr w:type="spellEnd"/>
      <w:r>
        <w:t xml:space="preserve"> / und durch </w:t>
      </w:r>
      <w:proofErr w:type="spellStart"/>
      <w:r>
        <w:t>ain</w:t>
      </w:r>
      <w:proofErr w:type="spellEnd"/>
      <w:r>
        <w:t xml:space="preserve"> </w:t>
      </w:r>
      <w:proofErr w:type="spellStart"/>
      <w:r>
        <w:t>gesetz</w:t>
      </w:r>
      <w:proofErr w:type="spellEnd"/>
      <w:r>
        <w:t xml:space="preserve"> richten </w:t>
      </w:r>
      <w:proofErr w:type="spellStart"/>
      <w:r>
        <w:t>wirt</w:t>
      </w:r>
      <w:proofErr w:type="spellEnd"/>
      <w:r>
        <w:t xml:space="preserve">. Also </w:t>
      </w:r>
      <w:proofErr w:type="spellStart"/>
      <w:r>
        <w:t>muessen</w:t>
      </w:r>
      <w:proofErr w:type="spellEnd"/>
      <w:r>
        <w:t xml:space="preserve"> auch alle </w:t>
      </w:r>
      <w:proofErr w:type="spellStart"/>
      <w:r>
        <w:t>gebott</w:t>
      </w:r>
      <w:proofErr w:type="spellEnd"/>
      <w:r>
        <w:t xml:space="preserve"> des </w:t>
      </w:r>
      <w:proofErr w:type="spellStart"/>
      <w:r>
        <w:t>kurtzen</w:t>
      </w:r>
      <w:proofErr w:type="spellEnd"/>
      <w:r>
        <w:t xml:space="preserve"> </w:t>
      </w:r>
      <w:proofErr w:type="spellStart"/>
      <w:r>
        <w:t>gesetzes</w:t>
      </w:r>
      <w:proofErr w:type="spellEnd"/>
      <w:r>
        <w:t xml:space="preserve"> / allen </w:t>
      </w:r>
      <w:proofErr w:type="spellStart"/>
      <w:r>
        <w:t>glydmassen</w:t>
      </w:r>
      <w:proofErr w:type="spellEnd"/>
      <w:r>
        <w:t xml:space="preserve"> </w:t>
      </w:r>
      <w:proofErr w:type="spellStart"/>
      <w:r>
        <w:t>goetlicher</w:t>
      </w:r>
      <w:proofErr w:type="spellEnd"/>
      <w:r>
        <w:t xml:space="preserve"> </w:t>
      </w:r>
      <w:proofErr w:type="spellStart"/>
      <w:r>
        <w:t>gemayne</w:t>
      </w:r>
      <w:proofErr w:type="spellEnd"/>
      <w:r>
        <w:t xml:space="preserve"> </w:t>
      </w:r>
      <w:proofErr w:type="spellStart"/>
      <w:r>
        <w:t>zugehoeren</w:t>
      </w:r>
      <w:proofErr w:type="spellEnd"/>
      <w:r>
        <w:t xml:space="preserve">. Alle die </w:t>
      </w:r>
      <w:proofErr w:type="spellStart"/>
      <w:r>
        <w:t>saelig</w:t>
      </w:r>
      <w:proofErr w:type="spellEnd"/>
      <w:r>
        <w:t xml:space="preserve"> werden </w:t>
      </w:r>
      <w:proofErr w:type="spellStart"/>
      <w:r>
        <w:t>woellen</w:t>
      </w:r>
      <w:proofErr w:type="spellEnd"/>
      <w:r>
        <w:t xml:space="preserve"> / den ist der Sabbat gegeben und </w:t>
      </w:r>
      <w:proofErr w:type="spellStart"/>
      <w:r>
        <w:t>gebotten</w:t>
      </w:r>
      <w:proofErr w:type="spellEnd"/>
      <w:r>
        <w:t xml:space="preserve"> / bey </w:t>
      </w:r>
      <w:proofErr w:type="spellStart"/>
      <w:r>
        <w:t>disem</w:t>
      </w:r>
      <w:proofErr w:type="spellEnd"/>
      <w:r>
        <w:t xml:space="preserve"> </w:t>
      </w:r>
      <w:proofErr w:type="spellStart"/>
      <w:r>
        <w:t>steet</w:t>
      </w:r>
      <w:proofErr w:type="spellEnd"/>
      <w:r>
        <w:t xml:space="preserve"> das </w:t>
      </w:r>
      <w:proofErr w:type="spellStart"/>
      <w:r>
        <w:t>wort</w:t>
      </w:r>
      <w:proofErr w:type="spellEnd"/>
      <w:r>
        <w:t xml:space="preserve"> Pauli auch / da er sagt / </w:t>
      </w:r>
      <w:proofErr w:type="spellStart"/>
      <w:r>
        <w:t>Ir</w:t>
      </w:r>
      <w:proofErr w:type="spellEnd"/>
      <w:r>
        <w:t xml:space="preserve"> </w:t>
      </w:r>
      <w:proofErr w:type="spellStart"/>
      <w:r>
        <w:t>seyt</w:t>
      </w:r>
      <w:proofErr w:type="spellEnd"/>
      <w:r>
        <w:t xml:space="preserve"> </w:t>
      </w:r>
      <w:proofErr w:type="spellStart"/>
      <w:r>
        <w:t>yetzt</w:t>
      </w:r>
      <w:proofErr w:type="spellEnd"/>
      <w:r>
        <w:t xml:space="preserve"> </w:t>
      </w:r>
      <w:proofErr w:type="spellStart"/>
      <w:r>
        <w:t>nit</w:t>
      </w:r>
      <w:proofErr w:type="spellEnd"/>
      <w:r>
        <w:t xml:space="preserve"> </w:t>
      </w:r>
      <w:proofErr w:type="spellStart"/>
      <w:r>
        <w:t>under</w:t>
      </w:r>
      <w:proofErr w:type="spellEnd"/>
      <w:r>
        <w:t xml:space="preserve"> dem </w:t>
      </w:r>
      <w:proofErr w:type="spellStart"/>
      <w:r>
        <w:t>gesetz</w:t>
      </w:r>
      <w:proofErr w:type="spellEnd"/>
      <w:r>
        <w:t xml:space="preserve"> / </w:t>
      </w:r>
      <w:proofErr w:type="spellStart"/>
      <w:r>
        <w:t>sonder</w:t>
      </w:r>
      <w:proofErr w:type="spellEnd"/>
      <w:r>
        <w:t xml:space="preserve"> in </w:t>
      </w:r>
      <w:proofErr w:type="spellStart"/>
      <w:r>
        <w:t>gnaden</w:t>
      </w:r>
      <w:proofErr w:type="spellEnd"/>
      <w:r>
        <w:t xml:space="preserve"> / denn das </w:t>
      </w:r>
      <w:proofErr w:type="spellStart"/>
      <w:r>
        <w:t>gesetz</w:t>
      </w:r>
      <w:proofErr w:type="spellEnd"/>
      <w:r>
        <w:t xml:space="preserve"> </w:t>
      </w:r>
      <w:proofErr w:type="spellStart"/>
      <w:r>
        <w:t>wirt</w:t>
      </w:r>
      <w:proofErr w:type="spellEnd"/>
      <w:r>
        <w:t xml:space="preserve"> bald </w:t>
      </w:r>
      <w:proofErr w:type="spellStart"/>
      <w:r>
        <w:t>ain</w:t>
      </w:r>
      <w:proofErr w:type="spellEnd"/>
      <w:r>
        <w:t xml:space="preserve"> </w:t>
      </w:r>
      <w:proofErr w:type="spellStart"/>
      <w:r>
        <w:t>eüsserlich</w:t>
      </w:r>
      <w:proofErr w:type="spellEnd"/>
      <w:r>
        <w:t xml:space="preserve"> </w:t>
      </w:r>
      <w:proofErr w:type="spellStart"/>
      <w:r>
        <w:t>zeugknus</w:t>
      </w:r>
      <w:proofErr w:type="spellEnd"/>
      <w:r>
        <w:t xml:space="preserve"> / und </w:t>
      </w:r>
      <w:proofErr w:type="spellStart"/>
      <w:r>
        <w:t>bleybt</w:t>
      </w:r>
      <w:proofErr w:type="spellEnd"/>
      <w:r>
        <w:t xml:space="preserve"> </w:t>
      </w:r>
      <w:proofErr w:type="spellStart"/>
      <w:r>
        <w:t>nit</w:t>
      </w:r>
      <w:proofErr w:type="spellEnd"/>
      <w:r>
        <w:t xml:space="preserve"> </w:t>
      </w:r>
      <w:proofErr w:type="spellStart"/>
      <w:r>
        <w:t>ain</w:t>
      </w:r>
      <w:proofErr w:type="spellEnd"/>
      <w:r>
        <w:t xml:space="preserve"> </w:t>
      </w:r>
      <w:proofErr w:type="spellStart"/>
      <w:r>
        <w:t>gebott</w:t>
      </w:r>
      <w:proofErr w:type="spellEnd"/>
      <w:r>
        <w:t xml:space="preserve">. </w:t>
      </w:r>
    </w:p>
    <w:p w14:paraId="090BC5B8" w14:textId="77777777" w:rsidR="003E64A2" w:rsidRDefault="003E64A2" w:rsidP="003E64A2">
      <w:pPr>
        <w:pStyle w:val="berschrift2"/>
      </w:pPr>
      <w:r>
        <w:t xml:space="preserve">4. In </w:t>
      </w:r>
      <w:proofErr w:type="spellStart"/>
      <w:r>
        <w:t>woelcher</w:t>
      </w:r>
      <w:proofErr w:type="spellEnd"/>
      <w:r>
        <w:t xml:space="preserve"> </w:t>
      </w:r>
      <w:proofErr w:type="spellStart"/>
      <w:r>
        <w:t>weyse</w:t>
      </w:r>
      <w:proofErr w:type="spellEnd"/>
      <w:r>
        <w:t xml:space="preserve"> der Sabbat ist zuhalten.</w:t>
      </w:r>
    </w:p>
    <w:p w14:paraId="23ACD29A" w14:textId="77777777" w:rsidR="003E64A2" w:rsidRDefault="003E64A2" w:rsidP="003E64A2">
      <w:pPr>
        <w:pStyle w:val="StandardWeb"/>
      </w:pPr>
      <w:r>
        <w:t xml:space="preserve">Was der </w:t>
      </w:r>
      <w:proofErr w:type="spellStart"/>
      <w:r>
        <w:t>mensch</w:t>
      </w:r>
      <w:proofErr w:type="spellEnd"/>
      <w:r>
        <w:t xml:space="preserve"> im Sabbat thun oder lassen / </w:t>
      </w:r>
      <w:proofErr w:type="spellStart"/>
      <w:r>
        <w:t>unn</w:t>
      </w:r>
      <w:proofErr w:type="spellEnd"/>
      <w:r>
        <w:t xml:space="preserve"> wie er sich gegen Gott und seinen </w:t>
      </w:r>
      <w:proofErr w:type="spellStart"/>
      <w:r>
        <w:t>bruedern</w:t>
      </w:r>
      <w:proofErr w:type="spellEnd"/>
      <w:r>
        <w:t xml:space="preserve"> / </w:t>
      </w:r>
      <w:proofErr w:type="spellStart"/>
      <w:r>
        <w:t>erzaygen</w:t>
      </w:r>
      <w:proofErr w:type="spellEnd"/>
      <w:r>
        <w:t xml:space="preserve"> soll / ist gut zu sagen / wenn die </w:t>
      </w:r>
      <w:proofErr w:type="spellStart"/>
      <w:r>
        <w:t>schrifft</w:t>
      </w:r>
      <w:proofErr w:type="spellEnd"/>
      <w:r>
        <w:t xml:space="preserve"> ist klar. Aber </w:t>
      </w:r>
      <w:proofErr w:type="spellStart"/>
      <w:r>
        <w:t>schwaerer</w:t>
      </w:r>
      <w:proofErr w:type="spellEnd"/>
      <w:r>
        <w:t xml:space="preserve"> zu </w:t>
      </w:r>
      <w:proofErr w:type="spellStart"/>
      <w:r>
        <w:t>entpfinden</w:t>
      </w:r>
      <w:proofErr w:type="spellEnd"/>
      <w:r>
        <w:t xml:space="preserve"> und </w:t>
      </w:r>
      <w:proofErr w:type="spellStart"/>
      <w:r>
        <w:t>bruefen</w:t>
      </w:r>
      <w:proofErr w:type="spellEnd"/>
      <w:r>
        <w:t xml:space="preserve"> / denn zu </w:t>
      </w:r>
      <w:proofErr w:type="spellStart"/>
      <w:r>
        <w:t>versteen</w:t>
      </w:r>
      <w:proofErr w:type="spellEnd"/>
      <w:r>
        <w:t xml:space="preserve">. Weyls über alle natürliche </w:t>
      </w:r>
      <w:proofErr w:type="spellStart"/>
      <w:r>
        <w:t>krefften</w:t>
      </w:r>
      <w:proofErr w:type="spellEnd"/>
      <w:r>
        <w:t xml:space="preserve"> ist. </w:t>
      </w:r>
    </w:p>
    <w:p w14:paraId="38181E9C" w14:textId="77777777" w:rsidR="003E64A2" w:rsidRDefault="003E64A2" w:rsidP="003E64A2">
      <w:pPr>
        <w:pStyle w:val="StandardWeb"/>
      </w:pPr>
      <w:r>
        <w:t xml:space="preserve">Gegen </w:t>
      </w:r>
      <w:proofErr w:type="spellStart"/>
      <w:r>
        <w:t>got</w:t>
      </w:r>
      <w:proofErr w:type="spellEnd"/>
      <w:r>
        <w:t xml:space="preserve"> muß der </w:t>
      </w:r>
      <w:proofErr w:type="spellStart"/>
      <w:r>
        <w:t>mensch</w:t>
      </w:r>
      <w:proofErr w:type="spellEnd"/>
      <w:r>
        <w:t xml:space="preserve"> </w:t>
      </w:r>
      <w:proofErr w:type="spellStart"/>
      <w:r>
        <w:t>ruwe</w:t>
      </w:r>
      <w:proofErr w:type="spellEnd"/>
      <w:r>
        <w:t xml:space="preserve"> und </w:t>
      </w:r>
      <w:proofErr w:type="spellStart"/>
      <w:r>
        <w:t>fride</w:t>
      </w:r>
      <w:proofErr w:type="spellEnd"/>
      <w:r>
        <w:t xml:space="preserve"> haben / </w:t>
      </w:r>
      <w:proofErr w:type="spellStart"/>
      <w:r>
        <w:t>unnd</w:t>
      </w:r>
      <w:proofErr w:type="spellEnd"/>
      <w:r>
        <w:t xml:space="preserve"> von </w:t>
      </w:r>
      <w:proofErr w:type="spellStart"/>
      <w:r>
        <w:t>gott</w:t>
      </w:r>
      <w:proofErr w:type="spellEnd"/>
      <w:r>
        <w:t xml:space="preserve"> alle </w:t>
      </w:r>
      <w:proofErr w:type="spellStart"/>
      <w:r>
        <w:t>hayligkayt</w:t>
      </w:r>
      <w:proofErr w:type="spellEnd"/>
      <w:r>
        <w:t xml:space="preserve"> bitten / </w:t>
      </w:r>
      <w:proofErr w:type="spellStart"/>
      <w:r>
        <w:t>unnd</w:t>
      </w:r>
      <w:proofErr w:type="spellEnd"/>
      <w:r>
        <w:t xml:space="preserve"> warten. Das aber / der Sabbat </w:t>
      </w:r>
      <w:proofErr w:type="spellStart"/>
      <w:r>
        <w:t>ain</w:t>
      </w:r>
      <w:proofErr w:type="spellEnd"/>
      <w:r>
        <w:t xml:space="preserve"> </w:t>
      </w:r>
      <w:proofErr w:type="spellStart"/>
      <w:r>
        <w:t>ruwe</w:t>
      </w:r>
      <w:proofErr w:type="spellEnd"/>
      <w:r>
        <w:t xml:space="preserve"> tag sey / gibt seyn </w:t>
      </w:r>
      <w:proofErr w:type="spellStart"/>
      <w:r>
        <w:t>wort</w:t>
      </w:r>
      <w:proofErr w:type="spellEnd"/>
      <w:r>
        <w:t xml:space="preserve"> und stimme / wie </w:t>
      </w:r>
      <w:proofErr w:type="spellStart"/>
      <w:r>
        <w:t>obengesagt</w:t>
      </w:r>
      <w:proofErr w:type="spellEnd"/>
      <w:r>
        <w:t xml:space="preserve"> ist. Auch spricht Moses / </w:t>
      </w:r>
      <w:proofErr w:type="spellStart"/>
      <w:r>
        <w:t>ain</w:t>
      </w:r>
      <w:proofErr w:type="spellEnd"/>
      <w:r>
        <w:t xml:space="preserve"> Sabbat der </w:t>
      </w:r>
      <w:proofErr w:type="spellStart"/>
      <w:r>
        <w:t>ruwe</w:t>
      </w:r>
      <w:proofErr w:type="spellEnd"/>
      <w:r>
        <w:t xml:space="preserve"> des </w:t>
      </w:r>
      <w:proofErr w:type="spellStart"/>
      <w:r>
        <w:t>herren</w:t>
      </w:r>
      <w:proofErr w:type="spellEnd"/>
      <w:r>
        <w:t xml:space="preserve">. </w:t>
      </w:r>
      <w:proofErr w:type="spellStart"/>
      <w:r>
        <w:t>Dise</w:t>
      </w:r>
      <w:proofErr w:type="spellEnd"/>
      <w:r>
        <w:t xml:space="preserve"> </w:t>
      </w:r>
      <w:proofErr w:type="spellStart"/>
      <w:r>
        <w:t>ruwe</w:t>
      </w:r>
      <w:proofErr w:type="spellEnd"/>
      <w:r>
        <w:t xml:space="preserve"> </w:t>
      </w:r>
      <w:proofErr w:type="spellStart"/>
      <w:r>
        <w:t>steet</w:t>
      </w:r>
      <w:proofErr w:type="spellEnd"/>
      <w:r>
        <w:t xml:space="preserve"> </w:t>
      </w:r>
      <w:proofErr w:type="spellStart"/>
      <w:r>
        <w:t>darinn</w:t>
      </w:r>
      <w:proofErr w:type="spellEnd"/>
      <w:r>
        <w:t xml:space="preserve"> / das der </w:t>
      </w:r>
      <w:proofErr w:type="spellStart"/>
      <w:r>
        <w:t>mensch</w:t>
      </w:r>
      <w:proofErr w:type="spellEnd"/>
      <w:r>
        <w:t xml:space="preserve"> wisse / das er zu </w:t>
      </w:r>
      <w:proofErr w:type="spellStart"/>
      <w:r>
        <w:t>kainer</w:t>
      </w:r>
      <w:proofErr w:type="spellEnd"/>
      <w:r>
        <w:t xml:space="preserve"> </w:t>
      </w:r>
      <w:proofErr w:type="spellStart"/>
      <w:r>
        <w:t>hayligkait</w:t>
      </w:r>
      <w:proofErr w:type="spellEnd"/>
      <w:r>
        <w:t xml:space="preserve"> kommen mag / dann durch Christum / und sollt doch </w:t>
      </w:r>
      <w:proofErr w:type="spellStart"/>
      <w:r>
        <w:t>haylig</w:t>
      </w:r>
      <w:proofErr w:type="spellEnd"/>
      <w:r>
        <w:t xml:space="preserve"> seyn / als Gott </w:t>
      </w:r>
      <w:proofErr w:type="spellStart"/>
      <w:r>
        <w:t>haylig</w:t>
      </w:r>
      <w:proofErr w:type="spellEnd"/>
      <w:r>
        <w:t xml:space="preserve"> ist / </w:t>
      </w:r>
      <w:proofErr w:type="spellStart"/>
      <w:r>
        <w:t>woelches</w:t>
      </w:r>
      <w:proofErr w:type="spellEnd"/>
      <w:r>
        <w:t xml:space="preserve"> er doch nicht vermag </w:t>
      </w:r>
      <w:proofErr w:type="spellStart"/>
      <w:r>
        <w:t>zuthun</w:t>
      </w:r>
      <w:proofErr w:type="spellEnd"/>
      <w:r>
        <w:t xml:space="preserve">. </w:t>
      </w:r>
      <w:proofErr w:type="spellStart"/>
      <w:r>
        <w:t>Darumb</w:t>
      </w:r>
      <w:proofErr w:type="spellEnd"/>
      <w:r>
        <w:t xml:space="preserve"> </w:t>
      </w:r>
      <w:proofErr w:type="spellStart"/>
      <w:r>
        <w:t>wirt</w:t>
      </w:r>
      <w:proofErr w:type="spellEnd"/>
      <w:r>
        <w:t xml:space="preserve"> der </w:t>
      </w:r>
      <w:proofErr w:type="spellStart"/>
      <w:r>
        <w:t>mensch</w:t>
      </w:r>
      <w:proofErr w:type="spellEnd"/>
      <w:r>
        <w:t xml:space="preserve"> </w:t>
      </w:r>
      <w:proofErr w:type="spellStart"/>
      <w:r>
        <w:t>unfridsam</w:t>
      </w:r>
      <w:proofErr w:type="spellEnd"/>
      <w:r>
        <w:t xml:space="preserve"> / und voller </w:t>
      </w:r>
      <w:proofErr w:type="spellStart"/>
      <w:r>
        <w:t>unruwen</w:t>
      </w:r>
      <w:proofErr w:type="spellEnd"/>
      <w:r>
        <w:t xml:space="preserve"> / </w:t>
      </w:r>
      <w:proofErr w:type="spellStart"/>
      <w:r>
        <w:t>arbayten</w:t>
      </w:r>
      <w:proofErr w:type="spellEnd"/>
      <w:r>
        <w:t xml:space="preserve"> / </w:t>
      </w:r>
      <w:proofErr w:type="spellStart"/>
      <w:r>
        <w:t>unnd</w:t>
      </w:r>
      <w:proofErr w:type="spellEnd"/>
      <w:r>
        <w:t xml:space="preserve"> </w:t>
      </w:r>
      <w:proofErr w:type="spellStart"/>
      <w:r>
        <w:t>muehen</w:t>
      </w:r>
      <w:proofErr w:type="spellEnd"/>
      <w:r>
        <w:t xml:space="preserve"> / </w:t>
      </w:r>
      <w:proofErr w:type="spellStart"/>
      <w:r>
        <w:t>kan</w:t>
      </w:r>
      <w:proofErr w:type="spellEnd"/>
      <w:r>
        <w:t xml:space="preserve"> auch weder </w:t>
      </w:r>
      <w:proofErr w:type="spellStart"/>
      <w:r>
        <w:t>frid</w:t>
      </w:r>
      <w:proofErr w:type="spellEnd"/>
      <w:r>
        <w:t xml:space="preserve"> / noch </w:t>
      </w:r>
      <w:proofErr w:type="spellStart"/>
      <w:r>
        <w:t>ruwe</w:t>
      </w:r>
      <w:proofErr w:type="spellEnd"/>
      <w:r>
        <w:t xml:space="preserve"> / oder </w:t>
      </w:r>
      <w:proofErr w:type="spellStart"/>
      <w:r>
        <w:t>muessigkait</w:t>
      </w:r>
      <w:proofErr w:type="spellEnd"/>
      <w:r>
        <w:t xml:space="preserve"> gehaben / </w:t>
      </w:r>
      <w:proofErr w:type="spellStart"/>
      <w:r>
        <w:t>ee</w:t>
      </w:r>
      <w:proofErr w:type="spellEnd"/>
      <w:r>
        <w:t xml:space="preserve"> er sich </w:t>
      </w:r>
      <w:proofErr w:type="spellStart"/>
      <w:r>
        <w:t>gott</w:t>
      </w:r>
      <w:proofErr w:type="spellEnd"/>
      <w:r>
        <w:t xml:space="preserve"> unwiderruflich </w:t>
      </w:r>
      <w:proofErr w:type="spellStart"/>
      <w:r>
        <w:t>ubergibt</w:t>
      </w:r>
      <w:proofErr w:type="spellEnd"/>
      <w:r>
        <w:t xml:space="preserve"> / </w:t>
      </w:r>
      <w:proofErr w:type="spellStart"/>
      <w:r>
        <w:t>ee</w:t>
      </w:r>
      <w:proofErr w:type="spellEnd"/>
      <w:r>
        <w:t xml:space="preserve"> er </w:t>
      </w:r>
      <w:proofErr w:type="spellStart"/>
      <w:r>
        <w:t>fürwar</w:t>
      </w:r>
      <w:proofErr w:type="spellEnd"/>
      <w:r>
        <w:t xml:space="preserve"> </w:t>
      </w:r>
      <w:proofErr w:type="spellStart"/>
      <w:r>
        <w:t>wayst</w:t>
      </w:r>
      <w:proofErr w:type="spellEnd"/>
      <w:r>
        <w:t xml:space="preserve"> / das </w:t>
      </w:r>
      <w:proofErr w:type="spellStart"/>
      <w:r>
        <w:t>got</w:t>
      </w:r>
      <w:proofErr w:type="spellEnd"/>
      <w:r>
        <w:t xml:space="preserve"> </w:t>
      </w:r>
      <w:proofErr w:type="spellStart"/>
      <w:r>
        <w:t>allain</w:t>
      </w:r>
      <w:proofErr w:type="spellEnd"/>
      <w:r>
        <w:t xml:space="preserve"> durch Christum / </w:t>
      </w:r>
      <w:proofErr w:type="spellStart"/>
      <w:r>
        <w:t>one</w:t>
      </w:r>
      <w:proofErr w:type="spellEnd"/>
      <w:r>
        <w:t xml:space="preserve"> verdienst und </w:t>
      </w:r>
      <w:proofErr w:type="spellStart"/>
      <w:r>
        <w:t>werck</w:t>
      </w:r>
      <w:proofErr w:type="spellEnd"/>
      <w:r>
        <w:t xml:space="preserve"> </w:t>
      </w:r>
      <w:proofErr w:type="spellStart"/>
      <w:r>
        <w:t>haylig</w:t>
      </w:r>
      <w:proofErr w:type="spellEnd"/>
      <w:r>
        <w:t xml:space="preserve"> macht / wenn er das </w:t>
      </w:r>
      <w:proofErr w:type="spellStart"/>
      <w:r>
        <w:t>wayst</w:t>
      </w:r>
      <w:proofErr w:type="spellEnd"/>
      <w:r>
        <w:t xml:space="preserve"> / und recht </w:t>
      </w:r>
      <w:proofErr w:type="spellStart"/>
      <w:r>
        <w:t>versteet</w:t>
      </w:r>
      <w:proofErr w:type="spellEnd"/>
      <w:r>
        <w:t xml:space="preserve"> / das </w:t>
      </w:r>
      <w:proofErr w:type="spellStart"/>
      <w:r>
        <w:t>got</w:t>
      </w:r>
      <w:proofErr w:type="spellEnd"/>
      <w:r>
        <w:t xml:space="preserve"> </w:t>
      </w:r>
      <w:proofErr w:type="spellStart"/>
      <w:r>
        <w:t>umb</w:t>
      </w:r>
      <w:proofErr w:type="spellEnd"/>
      <w:r>
        <w:t xml:space="preserve"> sonst </w:t>
      </w:r>
      <w:proofErr w:type="spellStart"/>
      <w:r>
        <w:t>haylig</w:t>
      </w:r>
      <w:proofErr w:type="spellEnd"/>
      <w:r>
        <w:t xml:space="preserve"> macht / so ist er mit Gott zu </w:t>
      </w:r>
      <w:proofErr w:type="spellStart"/>
      <w:r>
        <w:t>friden</w:t>
      </w:r>
      <w:proofErr w:type="spellEnd"/>
      <w:r>
        <w:t xml:space="preserve"> / und </w:t>
      </w:r>
      <w:proofErr w:type="spellStart"/>
      <w:r>
        <w:t>kompt</w:t>
      </w:r>
      <w:proofErr w:type="spellEnd"/>
      <w:r>
        <w:t xml:space="preserve"> zu der </w:t>
      </w:r>
      <w:proofErr w:type="spellStart"/>
      <w:r>
        <w:t>ruwe</w:t>
      </w:r>
      <w:proofErr w:type="spellEnd"/>
      <w:r>
        <w:t xml:space="preserve"> Gottes. </w:t>
      </w:r>
    </w:p>
    <w:p w14:paraId="105B1726" w14:textId="77777777" w:rsidR="003E64A2" w:rsidRDefault="003E64A2" w:rsidP="003E64A2">
      <w:pPr>
        <w:pStyle w:val="StandardWeb"/>
      </w:pPr>
      <w:r>
        <w:t xml:space="preserve">Demnach / ist die </w:t>
      </w:r>
      <w:proofErr w:type="spellStart"/>
      <w:r>
        <w:t>weyße</w:t>
      </w:r>
      <w:proofErr w:type="spellEnd"/>
      <w:r>
        <w:t xml:space="preserve"> des Sabbats / </w:t>
      </w:r>
      <w:proofErr w:type="spellStart"/>
      <w:r>
        <w:t>unnd</w:t>
      </w:r>
      <w:proofErr w:type="spellEnd"/>
      <w:r>
        <w:t xml:space="preserve"> alles wie man </w:t>
      </w:r>
      <w:proofErr w:type="spellStart"/>
      <w:r>
        <w:t>got</w:t>
      </w:r>
      <w:proofErr w:type="spellEnd"/>
      <w:r>
        <w:t xml:space="preserve"> </w:t>
      </w:r>
      <w:proofErr w:type="spellStart"/>
      <w:r>
        <w:t>Sabbatizieren</w:t>
      </w:r>
      <w:proofErr w:type="spellEnd"/>
      <w:r>
        <w:t xml:space="preserve"> </w:t>
      </w:r>
      <w:proofErr w:type="spellStart"/>
      <w:r>
        <w:t>unn</w:t>
      </w:r>
      <w:proofErr w:type="spellEnd"/>
      <w:r>
        <w:t xml:space="preserve"> </w:t>
      </w:r>
      <w:proofErr w:type="spellStart"/>
      <w:r>
        <w:t>muessig</w:t>
      </w:r>
      <w:proofErr w:type="spellEnd"/>
      <w:r>
        <w:t xml:space="preserve"> sein </w:t>
      </w:r>
      <w:proofErr w:type="spellStart"/>
      <w:r>
        <w:t>solt</w:t>
      </w:r>
      <w:proofErr w:type="spellEnd"/>
      <w:r>
        <w:t xml:space="preserve"> / in der </w:t>
      </w:r>
      <w:proofErr w:type="spellStart"/>
      <w:r>
        <w:t>ursache</w:t>
      </w:r>
      <w:proofErr w:type="spellEnd"/>
      <w:r>
        <w:t xml:space="preserve"> des Sabbats beschlossen / </w:t>
      </w:r>
      <w:proofErr w:type="spellStart"/>
      <w:r>
        <w:t>unn</w:t>
      </w:r>
      <w:proofErr w:type="spellEnd"/>
      <w:r>
        <w:t xml:space="preserve"> </w:t>
      </w:r>
      <w:proofErr w:type="spellStart"/>
      <w:r>
        <w:t>geweiset</w:t>
      </w:r>
      <w:proofErr w:type="spellEnd"/>
      <w:r>
        <w:t xml:space="preserve"> / das der </w:t>
      </w:r>
      <w:proofErr w:type="spellStart"/>
      <w:r>
        <w:t>creaturische</w:t>
      </w:r>
      <w:proofErr w:type="spellEnd"/>
      <w:r>
        <w:t xml:space="preserve"> </w:t>
      </w:r>
      <w:proofErr w:type="spellStart"/>
      <w:r>
        <w:t>gayst</w:t>
      </w:r>
      <w:proofErr w:type="spellEnd"/>
      <w:r>
        <w:t xml:space="preserve"> / als dann </w:t>
      </w:r>
      <w:proofErr w:type="spellStart"/>
      <w:r>
        <w:t>got</w:t>
      </w:r>
      <w:proofErr w:type="spellEnd"/>
      <w:r>
        <w:t xml:space="preserve"> recht und </w:t>
      </w:r>
      <w:proofErr w:type="spellStart"/>
      <w:r>
        <w:t>loebliche</w:t>
      </w:r>
      <w:proofErr w:type="spellEnd"/>
      <w:r>
        <w:t xml:space="preserve"> </w:t>
      </w:r>
      <w:proofErr w:type="spellStart"/>
      <w:r>
        <w:t>ruw</w:t>
      </w:r>
      <w:proofErr w:type="spellEnd"/>
      <w:r>
        <w:t xml:space="preserve"> / so er mit </w:t>
      </w:r>
      <w:proofErr w:type="spellStart"/>
      <w:r>
        <w:t>hochschatzender</w:t>
      </w:r>
      <w:proofErr w:type="spellEnd"/>
      <w:r>
        <w:t xml:space="preserve"> / hitziger </w:t>
      </w:r>
      <w:proofErr w:type="spellStart"/>
      <w:r>
        <w:t>unnd</w:t>
      </w:r>
      <w:proofErr w:type="spellEnd"/>
      <w:r>
        <w:t xml:space="preserve"> </w:t>
      </w:r>
      <w:proofErr w:type="spellStart"/>
      <w:r>
        <w:t>krefftiger</w:t>
      </w:r>
      <w:proofErr w:type="spellEnd"/>
      <w:r>
        <w:t xml:space="preserve"> </w:t>
      </w:r>
      <w:proofErr w:type="spellStart"/>
      <w:r>
        <w:t>kunst</w:t>
      </w:r>
      <w:proofErr w:type="spellEnd"/>
      <w:r>
        <w:t xml:space="preserve"> und </w:t>
      </w:r>
      <w:proofErr w:type="spellStart"/>
      <w:r>
        <w:t>erkantnus</w:t>
      </w:r>
      <w:proofErr w:type="spellEnd"/>
      <w:r>
        <w:t xml:space="preserve"> / </w:t>
      </w:r>
      <w:proofErr w:type="spellStart"/>
      <w:r>
        <w:t>versteet</w:t>
      </w:r>
      <w:proofErr w:type="spellEnd"/>
      <w:r>
        <w:t xml:space="preserve"> </w:t>
      </w:r>
      <w:proofErr w:type="spellStart"/>
      <w:r>
        <w:t>unnd</w:t>
      </w:r>
      <w:proofErr w:type="spellEnd"/>
      <w:r>
        <w:t xml:space="preserve"> </w:t>
      </w:r>
      <w:proofErr w:type="spellStart"/>
      <w:r>
        <w:t>wayst</w:t>
      </w:r>
      <w:proofErr w:type="spellEnd"/>
      <w:r>
        <w:t xml:space="preserve"> / das </w:t>
      </w:r>
      <w:proofErr w:type="spellStart"/>
      <w:r>
        <w:t>jn</w:t>
      </w:r>
      <w:proofErr w:type="spellEnd"/>
      <w:r>
        <w:t xml:space="preserve"> Gott durch Christum </w:t>
      </w:r>
      <w:proofErr w:type="spellStart"/>
      <w:r>
        <w:t>haylig</w:t>
      </w:r>
      <w:proofErr w:type="spellEnd"/>
      <w:r>
        <w:t xml:space="preserve"> macht. Der das in lebendiger </w:t>
      </w:r>
      <w:proofErr w:type="spellStart"/>
      <w:r>
        <w:t>weyßhayt</w:t>
      </w:r>
      <w:proofErr w:type="spellEnd"/>
      <w:r>
        <w:t xml:space="preserve"> </w:t>
      </w:r>
      <w:proofErr w:type="spellStart"/>
      <w:r>
        <w:t>versteet</w:t>
      </w:r>
      <w:proofErr w:type="spellEnd"/>
      <w:r>
        <w:t xml:space="preserve"> / der </w:t>
      </w:r>
      <w:proofErr w:type="spellStart"/>
      <w:r>
        <w:t>wayst</w:t>
      </w:r>
      <w:proofErr w:type="spellEnd"/>
      <w:r>
        <w:t xml:space="preserve"> des </w:t>
      </w:r>
      <w:proofErr w:type="spellStart"/>
      <w:r>
        <w:t>gebotten</w:t>
      </w:r>
      <w:proofErr w:type="spellEnd"/>
      <w:r>
        <w:t xml:space="preserve"> Sabbats </w:t>
      </w:r>
      <w:proofErr w:type="spellStart"/>
      <w:r>
        <w:t>weyße</w:t>
      </w:r>
      <w:proofErr w:type="spellEnd"/>
      <w:r>
        <w:t xml:space="preserve"> / </w:t>
      </w:r>
      <w:proofErr w:type="spellStart"/>
      <w:r>
        <w:t>gewonhayt</w:t>
      </w:r>
      <w:proofErr w:type="spellEnd"/>
      <w:r>
        <w:t xml:space="preserve"> / und brauch / </w:t>
      </w:r>
      <w:proofErr w:type="spellStart"/>
      <w:r>
        <w:t>unn</w:t>
      </w:r>
      <w:proofErr w:type="spellEnd"/>
      <w:r>
        <w:t xml:space="preserve"> thut / das er thun soll / und </w:t>
      </w:r>
      <w:proofErr w:type="spellStart"/>
      <w:r>
        <w:t>steet</w:t>
      </w:r>
      <w:proofErr w:type="spellEnd"/>
      <w:r>
        <w:t xml:space="preserve"> still / und wartet / wie / und wenn </w:t>
      </w:r>
      <w:proofErr w:type="spellStart"/>
      <w:r>
        <w:t>jn</w:t>
      </w:r>
      <w:proofErr w:type="spellEnd"/>
      <w:r>
        <w:t xml:space="preserve"> </w:t>
      </w:r>
      <w:proofErr w:type="spellStart"/>
      <w:r>
        <w:t>got</w:t>
      </w:r>
      <w:proofErr w:type="spellEnd"/>
      <w:r>
        <w:t xml:space="preserve"> </w:t>
      </w:r>
      <w:proofErr w:type="spellStart"/>
      <w:r>
        <w:t>haylig</w:t>
      </w:r>
      <w:proofErr w:type="spellEnd"/>
      <w:r>
        <w:t xml:space="preserve"> / und </w:t>
      </w:r>
      <w:proofErr w:type="spellStart"/>
      <w:r>
        <w:t>gotfoermig</w:t>
      </w:r>
      <w:proofErr w:type="spellEnd"/>
      <w:r>
        <w:t xml:space="preserve"> will machen / wenn alles das </w:t>
      </w:r>
      <w:proofErr w:type="spellStart"/>
      <w:r>
        <w:t>eüsserlich</w:t>
      </w:r>
      <w:proofErr w:type="spellEnd"/>
      <w:r>
        <w:t xml:space="preserve"> ist / das ist nur der inwendigen </w:t>
      </w:r>
      <w:proofErr w:type="spellStart"/>
      <w:r>
        <w:t>hayligkait</w:t>
      </w:r>
      <w:proofErr w:type="spellEnd"/>
      <w:r>
        <w:t xml:space="preserve"> </w:t>
      </w:r>
      <w:proofErr w:type="spellStart"/>
      <w:r>
        <w:t>ain</w:t>
      </w:r>
      <w:proofErr w:type="spellEnd"/>
      <w:r>
        <w:t xml:space="preserve"> </w:t>
      </w:r>
      <w:proofErr w:type="spellStart"/>
      <w:r>
        <w:t>figur</w:t>
      </w:r>
      <w:proofErr w:type="spellEnd"/>
      <w:r>
        <w:t xml:space="preserve"> und </w:t>
      </w:r>
      <w:proofErr w:type="spellStart"/>
      <w:r>
        <w:t>zaychen</w:t>
      </w:r>
      <w:proofErr w:type="spellEnd"/>
      <w:r>
        <w:t xml:space="preserve"> / als Ezechiel </w:t>
      </w:r>
      <w:proofErr w:type="spellStart"/>
      <w:r>
        <w:t>weyssagt</w:t>
      </w:r>
      <w:proofErr w:type="spellEnd"/>
      <w:r>
        <w:t xml:space="preserve">. </w:t>
      </w:r>
    </w:p>
    <w:p w14:paraId="1193C36E" w14:textId="77777777" w:rsidR="003E64A2" w:rsidRDefault="003E64A2" w:rsidP="003E64A2">
      <w:pPr>
        <w:pStyle w:val="StandardWeb"/>
      </w:pPr>
      <w:r>
        <w:t xml:space="preserve">Auch ist zu </w:t>
      </w:r>
      <w:proofErr w:type="spellStart"/>
      <w:r>
        <w:t>mercken</w:t>
      </w:r>
      <w:proofErr w:type="spellEnd"/>
      <w:r>
        <w:t xml:space="preserve"> / das der Sabbats tag / </w:t>
      </w:r>
      <w:proofErr w:type="spellStart"/>
      <w:r>
        <w:t>ain</w:t>
      </w:r>
      <w:proofErr w:type="spellEnd"/>
      <w:r>
        <w:t xml:space="preserve"> </w:t>
      </w:r>
      <w:proofErr w:type="spellStart"/>
      <w:r>
        <w:t>berayttung</w:t>
      </w:r>
      <w:proofErr w:type="spellEnd"/>
      <w:r>
        <w:t xml:space="preserve"> ist zu dem ersten </w:t>
      </w:r>
      <w:proofErr w:type="spellStart"/>
      <w:r>
        <w:t>gebott</w:t>
      </w:r>
      <w:proofErr w:type="spellEnd"/>
      <w:r>
        <w:t xml:space="preserve"> / als die </w:t>
      </w:r>
      <w:proofErr w:type="spellStart"/>
      <w:r>
        <w:t>gaystliche</w:t>
      </w:r>
      <w:proofErr w:type="spellEnd"/>
      <w:r>
        <w:t xml:space="preserve"> </w:t>
      </w:r>
      <w:proofErr w:type="spellStart"/>
      <w:r>
        <w:t>beschneydung</w:t>
      </w:r>
      <w:proofErr w:type="spellEnd"/>
      <w:r>
        <w:t xml:space="preserve"> zu allen </w:t>
      </w:r>
      <w:proofErr w:type="spellStart"/>
      <w:r>
        <w:t>wercken</w:t>
      </w:r>
      <w:proofErr w:type="spellEnd"/>
      <w:r>
        <w:t xml:space="preserve">. </w:t>
      </w:r>
    </w:p>
    <w:p w14:paraId="6CBD1665" w14:textId="77777777" w:rsidR="003E64A2" w:rsidRDefault="003E64A2" w:rsidP="003E64A2">
      <w:pPr>
        <w:pStyle w:val="StandardWeb"/>
      </w:pPr>
      <w:proofErr w:type="spellStart"/>
      <w:r>
        <w:t>Muessigkait</w:t>
      </w:r>
      <w:proofErr w:type="spellEnd"/>
      <w:r>
        <w:t xml:space="preserve"> </w:t>
      </w:r>
      <w:proofErr w:type="spellStart"/>
      <w:r>
        <w:t>hatt</w:t>
      </w:r>
      <w:proofErr w:type="spellEnd"/>
      <w:r>
        <w:t xml:space="preserve"> oder ist </w:t>
      </w:r>
      <w:proofErr w:type="spellStart"/>
      <w:r>
        <w:t>langkweyligkait</w:t>
      </w:r>
      <w:proofErr w:type="spellEnd"/>
      <w:r>
        <w:t xml:space="preserve"> / und </w:t>
      </w:r>
      <w:proofErr w:type="spellStart"/>
      <w:r>
        <w:t>treybt</w:t>
      </w:r>
      <w:proofErr w:type="spellEnd"/>
      <w:r>
        <w:t xml:space="preserve"> die grobe </w:t>
      </w:r>
      <w:proofErr w:type="spellStart"/>
      <w:r>
        <w:t>hewte</w:t>
      </w:r>
      <w:proofErr w:type="spellEnd"/>
      <w:r>
        <w:t xml:space="preserve"> </w:t>
      </w:r>
      <w:proofErr w:type="spellStart"/>
      <w:r>
        <w:t>unnd</w:t>
      </w:r>
      <w:proofErr w:type="spellEnd"/>
      <w:r>
        <w:t xml:space="preserve"> </w:t>
      </w:r>
      <w:proofErr w:type="spellStart"/>
      <w:r>
        <w:t>verstopffung</w:t>
      </w:r>
      <w:proofErr w:type="spellEnd"/>
      <w:r>
        <w:t xml:space="preserve"> von dem </w:t>
      </w:r>
      <w:proofErr w:type="spellStart"/>
      <w:r>
        <w:t>hertzen</w:t>
      </w:r>
      <w:proofErr w:type="spellEnd"/>
      <w:r>
        <w:t xml:space="preserve"> / </w:t>
      </w:r>
      <w:proofErr w:type="spellStart"/>
      <w:r>
        <w:t>wens</w:t>
      </w:r>
      <w:proofErr w:type="spellEnd"/>
      <w:r>
        <w:t xml:space="preserve"> der </w:t>
      </w:r>
      <w:proofErr w:type="spellStart"/>
      <w:r>
        <w:t>mensch</w:t>
      </w:r>
      <w:proofErr w:type="spellEnd"/>
      <w:r>
        <w:t xml:space="preserve"> </w:t>
      </w:r>
      <w:proofErr w:type="spellStart"/>
      <w:r>
        <w:t>versteet</w:t>
      </w:r>
      <w:proofErr w:type="spellEnd"/>
      <w:r>
        <w:t xml:space="preserve"> / also ist </w:t>
      </w:r>
      <w:proofErr w:type="spellStart"/>
      <w:r>
        <w:t>muessigkayt</w:t>
      </w:r>
      <w:proofErr w:type="spellEnd"/>
      <w:r>
        <w:t xml:space="preserve"> </w:t>
      </w:r>
      <w:proofErr w:type="spellStart"/>
      <w:r>
        <w:t>ain</w:t>
      </w:r>
      <w:proofErr w:type="spellEnd"/>
      <w:r>
        <w:t xml:space="preserve"> Messer der </w:t>
      </w:r>
      <w:proofErr w:type="spellStart"/>
      <w:r>
        <w:t>beschneydung</w:t>
      </w:r>
      <w:proofErr w:type="spellEnd"/>
      <w:r>
        <w:t xml:space="preserve">. </w:t>
      </w:r>
    </w:p>
    <w:p w14:paraId="2D110CD0" w14:textId="77777777" w:rsidR="003E64A2" w:rsidRDefault="003E64A2" w:rsidP="003E64A2">
      <w:pPr>
        <w:pStyle w:val="StandardWeb"/>
      </w:pPr>
      <w:r>
        <w:t xml:space="preserve">Der aller </w:t>
      </w:r>
      <w:proofErr w:type="spellStart"/>
      <w:r>
        <w:t>naechste</w:t>
      </w:r>
      <w:proofErr w:type="spellEnd"/>
      <w:r>
        <w:t xml:space="preserve"> weg den Sabbat zu </w:t>
      </w:r>
      <w:proofErr w:type="spellStart"/>
      <w:r>
        <w:t>feyren</w:t>
      </w:r>
      <w:proofErr w:type="spellEnd"/>
      <w:r>
        <w:t xml:space="preserve"> / ist in dem das du die </w:t>
      </w:r>
      <w:proofErr w:type="spellStart"/>
      <w:r>
        <w:t>uberschwengkliche</w:t>
      </w:r>
      <w:proofErr w:type="spellEnd"/>
      <w:r>
        <w:t xml:space="preserve"> </w:t>
      </w:r>
      <w:proofErr w:type="spellStart"/>
      <w:r>
        <w:t>herrligkayt</w:t>
      </w:r>
      <w:proofErr w:type="spellEnd"/>
      <w:r>
        <w:t xml:space="preserve"> Christi / des </w:t>
      </w:r>
      <w:proofErr w:type="spellStart"/>
      <w:r>
        <w:t>erstgeborn</w:t>
      </w:r>
      <w:proofErr w:type="spellEnd"/>
      <w:r>
        <w:t xml:space="preserve"> aller </w:t>
      </w:r>
      <w:proofErr w:type="spellStart"/>
      <w:r>
        <w:t>creaturen</w:t>
      </w:r>
      <w:proofErr w:type="spellEnd"/>
      <w:r>
        <w:t xml:space="preserve"> </w:t>
      </w:r>
      <w:proofErr w:type="spellStart"/>
      <w:r>
        <w:t>versteet</w:t>
      </w:r>
      <w:proofErr w:type="spellEnd"/>
      <w:r>
        <w:t xml:space="preserve"> / in lieber reicher </w:t>
      </w:r>
      <w:proofErr w:type="spellStart"/>
      <w:r>
        <w:t>weyßhait</w:t>
      </w:r>
      <w:proofErr w:type="spellEnd"/>
      <w:r>
        <w:t xml:space="preserve">. Wer anders oder </w:t>
      </w:r>
      <w:proofErr w:type="spellStart"/>
      <w:r>
        <w:t>neher</w:t>
      </w:r>
      <w:proofErr w:type="spellEnd"/>
      <w:r>
        <w:t xml:space="preserve"> </w:t>
      </w:r>
      <w:proofErr w:type="spellStart"/>
      <w:r>
        <w:t>eingeet</w:t>
      </w:r>
      <w:proofErr w:type="spellEnd"/>
      <w:r>
        <w:t xml:space="preserve"> / </w:t>
      </w:r>
      <w:proofErr w:type="spellStart"/>
      <w:r>
        <w:t>unnd</w:t>
      </w:r>
      <w:proofErr w:type="spellEnd"/>
      <w:r>
        <w:t xml:space="preserve"> den Sabbat halten wollt / der </w:t>
      </w:r>
      <w:proofErr w:type="spellStart"/>
      <w:r>
        <w:t>were</w:t>
      </w:r>
      <w:proofErr w:type="spellEnd"/>
      <w:r>
        <w:t xml:space="preserve"> </w:t>
      </w:r>
      <w:proofErr w:type="spellStart"/>
      <w:r>
        <w:t>ain</w:t>
      </w:r>
      <w:proofErr w:type="spellEnd"/>
      <w:r>
        <w:t xml:space="preserve"> </w:t>
      </w:r>
      <w:proofErr w:type="spellStart"/>
      <w:r>
        <w:t>dieb</w:t>
      </w:r>
      <w:proofErr w:type="spellEnd"/>
      <w:r>
        <w:t xml:space="preserve"> und </w:t>
      </w:r>
      <w:proofErr w:type="spellStart"/>
      <w:r>
        <w:t>moerder</w:t>
      </w:r>
      <w:proofErr w:type="spellEnd"/>
      <w:r>
        <w:t xml:space="preserve">. Christus ist die </w:t>
      </w:r>
      <w:proofErr w:type="spellStart"/>
      <w:r>
        <w:t>volkommenhait</w:t>
      </w:r>
      <w:proofErr w:type="spellEnd"/>
      <w:r>
        <w:t xml:space="preserve"> des Sabbats / von </w:t>
      </w:r>
      <w:proofErr w:type="spellStart"/>
      <w:r>
        <w:t>jm</w:t>
      </w:r>
      <w:proofErr w:type="spellEnd"/>
      <w:r>
        <w:t xml:space="preserve"> </w:t>
      </w:r>
      <w:proofErr w:type="spellStart"/>
      <w:r>
        <w:t>muessen</w:t>
      </w:r>
      <w:proofErr w:type="spellEnd"/>
      <w:r>
        <w:t xml:space="preserve"> Engeln und </w:t>
      </w:r>
      <w:proofErr w:type="spellStart"/>
      <w:r>
        <w:t>seelen</w:t>
      </w:r>
      <w:proofErr w:type="spellEnd"/>
      <w:r>
        <w:t xml:space="preserve"> leeren </w:t>
      </w:r>
      <w:proofErr w:type="spellStart"/>
      <w:r>
        <w:t>feyren</w:t>
      </w:r>
      <w:proofErr w:type="spellEnd"/>
      <w:r>
        <w:t xml:space="preserve"> / und durch </w:t>
      </w:r>
      <w:proofErr w:type="spellStart"/>
      <w:r>
        <w:t>jn</w:t>
      </w:r>
      <w:proofErr w:type="spellEnd"/>
      <w:r>
        <w:t xml:space="preserve"> / </w:t>
      </w:r>
      <w:proofErr w:type="spellStart"/>
      <w:r>
        <w:t>unnd</w:t>
      </w:r>
      <w:proofErr w:type="spellEnd"/>
      <w:r>
        <w:t xml:space="preserve"> nach </w:t>
      </w:r>
      <w:proofErr w:type="spellStart"/>
      <w:r>
        <w:t>jme</w:t>
      </w:r>
      <w:proofErr w:type="spellEnd"/>
      <w:r>
        <w:t xml:space="preserve"> </w:t>
      </w:r>
      <w:proofErr w:type="spellStart"/>
      <w:r>
        <w:t>muessen</w:t>
      </w:r>
      <w:proofErr w:type="spellEnd"/>
      <w:r>
        <w:t xml:space="preserve"> </w:t>
      </w:r>
      <w:proofErr w:type="spellStart"/>
      <w:r>
        <w:t>sy</w:t>
      </w:r>
      <w:proofErr w:type="spellEnd"/>
      <w:r>
        <w:t xml:space="preserve"> alle </w:t>
      </w:r>
      <w:proofErr w:type="spellStart"/>
      <w:r>
        <w:t>sampt</w:t>
      </w:r>
      <w:proofErr w:type="spellEnd"/>
      <w:r>
        <w:t xml:space="preserve"> </w:t>
      </w:r>
      <w:proofErr w:type="spellStart"/>
      <w:r>
        <w:t>Sabbatiziern</w:t>
      </w:r>
      <w:proofErr w:type="spellEnd"/>
      <w:r>
        <w:t xml:space="preserve">. </w:t>
      </w:r>
    </w:p>
    <w:p w14:paraId="0225659A" w14:textId="77777777" w:rsidR="003E64A2" w:rsidRDefault="003E64A2" w:rsidP="003E64A2">
      <w:pPr>
        <w:pStyle w:val="StandardWeb"/>
      </w:pPr>
      <w:proofErr w:type="spellStart"/>
      <w:r>
        <w:t>Woelcher</w:t>
      </w:r>
      <w:proofErr w:type="spellEnd"/>
      <w:r>
        <w:t xml:space="preserve"> </w:t>
      </w:r>
      <w:proofErr w:type="spellStart"/>
      <w:r>
        <w:t>gottes</w:t>
      </w:r>
      <w:proofErr w:type="spellEnd"/>
      <w:r>
        <w:t xml:space="preserve"> Sabbat </w:t>
      </w:r>
      <w:proofErr w:type="spellStart"/>
      <w:r>
        <w:t>unstreflich</w:t>
      </w:r>
      <w:proofErr w:type="spellEnd"/>
      <w:r>
        <w:t xml:space="preserve"> </w:t>
      </w:r>
      <w:proofErr w:type="spellStart"/>
      <w:r>
        <w:t>feyren</w:t>
      </w:r>
      <w:proofErr w:type="spellEnd"/>
      <w:r>
        <w:t xml:space="preserve"> will / der muß </w:t>
      </w:r>
      <w:proofErr w:type="spellStart"/>
      <w:r>
        <w:t>nitt</w:t>
      </w:r>
      <w:proofErr w:type="spellEnd"/>
      <w:r>
        <w:t xml:space="preserve"> </w:t>
      </w:r>
      <w:proofErr w:type="spellStart"/>
      <w:r>
        <w:t>seynes</w:t>
      </w:r>
      <w:proofErr w:type="spellEnd"/>
      <w:r>
        <w:t xml:space="preserve"> willens / seyn / </w:t>
      </w:r>
      <w:proofErr w:type="spellStart"/>
      <w:r>
        <w:t>sonder</w:t>
      </w:r>
      <w:proofErr w:type="spellEnd"/>
      <w:r>
        <w:t xml:space="preserve"> </w:t>
      </w:r>
      <w:proofErr w:type="spellStart"/>
      <w:r>
        <w:t>seynen</w:t>
      </w:r>
      <w:proofErr w:type="spellEnd"/>
      <w:r>
        <w:t xml:space="preserve"> willen lassen </w:t>
      </w:r>
      <w:proofErr w:type="spellStart"/>
      <w:r>
        <w:t>faren</w:t>
      </w:r>
      <w:proofErr w:type="spellEnd"/>
      <w:r>
        <w:t xml:space="preserve"> / und Gottes willen </w:t>
      </w:r>
      <w:proofErr w:type="spellStart"/>
      <w:r>
        <w:t>annemen</w:t>
      </w:r>
      <w:proofErr w:type="spellEnd"/>
      <w:r>
        <w:t xml:space="preserve"> / den selbigen </w:t>
      </w:r>
      <w:proofErr w:type="spellStart"/>
      <w:r>
        <w:t>volbringen</w:t>
      </w:r>
      <w:proofErr w:type="spellEnd"/>
      <w:r>
        <w:t xml:space="preserve"> / das </w:t>
      </w:r>
      <w:proofErr w:type="spellStart"/>
      <w:r>
        <w:t>hayst</w:t>
      </w:r>
      <w:proofErr w:type="spellEnd"/>
      <w:r>
        <w:t xml:space="preserve"> recht </w:t>
      </w:r>
      <w:proofErr w:type="spellStart"/>
      <w:r>
        <w:t>feyren</w:t>
      </w:r>
      <w:proofErr w:type="spellEnd"/>
      <w:r>
        <w:t xml:space="preserve"> </w:t>
      </w:r>
      <w:proofErr w:type="spellStart"/>
      <w:r>
        <w:t>unnd</w:t>
      </w:r>
      <w:proofErr w:type="spellEnd"/>
      <w:r>
        <w:t xml:space="preserve"> </w:t>
      </w:r>
      <w:proofErr w:type="spellStart"/>
      <w:r>
        <w:t>Sabbatizieren</w:t>
      </w:r>
      <w:proofErr w:type="spellEnd"/>
      <w:r>
        <w:t xml:space="preserve"> / als </w:t>
      </w:r>
      <w:proofErr w:type="spellStart"/>
      <w:r>
        <w:t>offt</w:t>
      </w:r>
      <w:proofErr w:type="spellEnd"/>
      <w:r>
        <w:t xml:space="preserve"> gesagt ist. </w:t>
      </w:r>
      <w:proofErr w:type="spellStart"/>
      <w:r>
        <w:t>Woelcher</w:t>
      </w:r>
      <w:proofErr w:type="spellEnd"/>
      <w:r>
        <w:t xml:space="preserve"> </w:t>
      </w:r>
      <w:proofErr w:type="spellStart"/>
      <w:r>
        <w:t>gott</w:t>
      </w:r>
      <w:proofErr w:type="spellEnd"/>
      <w:r>
        <w:t xml:space="preserve"> </w:t>
      </w:r>
      <w:proofErr w:type="spellStart"/>
      <w:r>
        <w:t>ain</w:t>
      </w:r>
      <w:proofErr w:type="spellEnd"/>
      <w:r>
        <w:t xml:space="preserve"> </w:t>
      </w:r>
      <w:proofErr w:type="spellStart"/>
      <w:r>
        <w:t>wolgefelligen</w:t>
      </w:r>
      <w:proofErr w:type="spellEnd"/>
      <w:r>
        <w:t xml:space="preserve"> und </w:t>
      </w:r>
      <w:proofErr w:type="spellStart"/>
      <w:r>
        <w:t>lustparlichen</w:t>
      </w:r>
      <w:proofErr w:type="spellEnd"/>
      <w:r>
        <w:t xml:space="preserve"> </w:t>
      </w:r>
      <w:proofErr w:type="spellStart"/>
      <w:r>
        <w:t>sabbats</w:t>
      </w:r>
      <w:proofErr w:type="spellEnd"/>
      <w:r>
        <w:t xml:space="preserve"> tag </w:t>
      </w:r>
      <w:proofErr w:type="spellStart"/>
      <w:r>
        <w:t>feyren</w:t>
      </w:r>
      <w:proofErr w:type="spellEnd"/>
      <w:r>
        <w:t xml:space="preserve"> will / der </w:t>
      </w:r>
      <w:proofErr w:type="spellStart"/>
      <w:r>
        <w:t>gelasse</w:t>
      </w:r>
      <w:proofErr w:type="spellEnd"/>
      <w:r>
        <w:t xml:space="preserve"> </w:t>
      </w:r>
      <w:proofErr w:type="spellStart"/>
      <w:r>
        <w:t>seynen</w:t>
      </w:r>
      <w:proofErr w:type="spellEnd"/>
      <w:r>
        <w:t xml:space="preserve"> </w:t>
      </w:r>
      <w:proofErr w:type="spellStart"/>
      <w:r>
        <w:t>lust</w:t>
      </w:r>
      <w:proofErr w:type="spellEnd"/>
      <w:r>
        <w:t xml:space="preserve"> / willen / </w:t>
      </w:r>
      <w:proofErr w:type="spellStart"/>
      <w:r>
        <w:t>begyrden</w:t>
      </w:r>
      <w:proofErr w:type="spellEnd"/>
      <w:r>
        <w:t xml:space="preserve"> / </w:t>
      </w:r>
      <w:proofErr w:type="spellStart"/>
      <w:r>
        <w:t>wege</w:t>
      </w:r>
      <w:proofErr w:type="spellEnd"/>
      <w:r>
        <w:t xml:space="preserve"> / und sein </w:t>
      </w:r>
      <w:proofErr w:type="spellStart"/>
      <w:r>
        <w:t>aygne</w:t>
      </w:r>
      <w:proofErr w:type="spellEnd"/>
      <w:r>
        <w:t xml:space="preserve"> </w:t>
      </w:r>
      <w:proofErr w:type="spellStart"/>
      <w:r>
        <w:t>seele</w:t>
      </w:r>
      <w:proofErr w:type="spellEnd"/>
      <w:r>
        <w:t xml:space="preserve"> / und </w:t>
      </w:r>
      <w:proofErr w:type="spellStart"/>
      <w:r>
        <w:t>gedancken</w:t>
      </w:r>
      <w:proofErr w:type="spellEnd"/>
      <w:r>
        <w:t xml:space="preserve"> / </w:t>
      </w:r>
      <w:proofErr w:type="spellStart"/>
      <w:r>
        <w:t>unnd</w:t>
      </w:r>
      <w:proofErr w:type="spellEnd"/>
      <w:r>
        <w:t xml:space="preserve"> alles / das </w:t>
      </w:r>
      <w:proofErr w:type="spellStart"/>
      <w:r>
        <w:t>jn</w:t>
      </w:r>
      <w:proofErr w:type="spellEnd"/>
      <w:r>
        <w:t xml:space="preserve"> </w:t>
      </w:r>
      <w:proofErr w:type="spellStart"/>
      <w:r>
        <w:t>belustet</w:t>
      </w:r>
      <w:proofErr w:type="spellEnd"/>
      <w:r>
        <w:t xml:space="preserve"> / und </w:t>
      </w:r>
      <w:proofErr w:type="spellStart"/>
      <w:r>
        <w:t>neme</w:t>
      </w:r>
      <w:proofErr w:type="spellEnd"/>
      <w:r>
        <w:t xml:space="preserve"> an sich den </w:t>
      </w:r>
      <w:proofErr w:type="spellStart"/>
      <w:r>
        <w:t>lust</w:t>
      </w:r>
      <w:proofErr w:type="spellEnd"/>
      <w:r>
        <w:t xml:space="preserve"> / willen </w:t>
      </w:r>
      <w:proofErr w:type="spellStart"/>
      <w:r>
        <w:t>begyrden</w:t>
      </w:r>
      <w:proofErr w:type="spellEnd"/>
      <w:r>
        <w:t xml:space="preserve"> / </w:t>
      </w:r>
      <w:proofErr w:type="spellStart"/>
      <w:r>
        <w:t>wege</w:t>
      </w:r>
      <w:proofErr w:type="spellEnd"/>
      <w:r>
        <w:t xml:space="preserve"> und </w:t>
      </w:r>
      <w:proofErr w:type="spellStart"/>
      <w:r>
        <w:t>gedancken</w:t>
      </w:r>
      <w:proofErr w:type="spellEnd"/>
      <w:r>
        <w:t xml:space="preserve"> Gottes / so </w:t>
      </w:r>
      <w:proofErr w:type="spellStart"/>
      <w:r>
        <w:t>feyret</w:t>
      </w:r>
      <w:proofErr w:type="spellEnd"/>
      <w:r>
        <w:t xml:space="preserve"> er </w:t>
      </w:r>
      <w:proofErr w:type="spellStart"/>
      <w:r>
        <w:t>wol</w:t>
      </w:r>
      <w:proofErr w:type="spellEnd"/>
      <w:r>
        <w:t xml:space="preserve"> /das ist / er soll sich mit Christo </w:t>
      </w:r>
      <w:proofErr w:type="spellStart"/>
      <w:r>
        <w:t>verainigen</w:t>
      </w:r>
      <w:proofErr w:type="spellEnd"/>
      <w:r>
        <w:t xml:space="preserve"> / der </w:t>
      </w:r>
      <w:proofErr w:type="spellStart"/>
      <w:r>
        <w:t>ain</w:t>
      </w:r>
      <w:proofErr w:type="spellEnd"/>
      <w:r>
        <w:t xml:space="preserve"> </w:t>
      </w:r>
      <w:proofErr w:type="spellStart"/>
      <w:r>
        <w:t>volkommenhait</w:t>
      </w:r>
      <w:proofErr w:type="spellEnd"/>
      <w:r>
        <w:t xml:space="preserve"> des Sabbats ist / wie dann </w:t>
      </w:r>
      <w:proofErr w:type="spellStart"/>
      <w:r>
        <w:t>Got</w:t>
      </w:r>
      <w:proofErr w:type="spellEnd"/>
      <w:r>
        <w:t xml:space="preserve"> durch Esaias spricht: So du </w:t>
      </w:r>
      <w:proofErr w:type="spellStart"/>
      <w:r>
        <w:t>deynen</w:t>
      </w:r>
      <w:proofErr w:type="spellEnd"/>
      <w:r>
        <w:t xml:space="preserve"> </w:t>
      </w:r>
      <w:proofErr w:type="spellStart"/>
      <w:r>
        <w:t>fueß</w:t>
      </w:r>
      <w:proofErr w:type="spellEnd"/>
      <w:r>
        <w:t xml:space="preserve"> vom Sabbat </w:t>
      </w:r>
      <w:proofErr w:type="spellStart"/>
      <w:r>
        <w:t>kerest</w:t>
      </w:r>
      <w:proofErr w:type="spellEnd"/>
      <w:r>
        <w:t xml:space="preserve"> / zu thun deinen </w:t>
      </w:r>
      <w:proofErr w:type="spellStart"/>
      <w:r>
        <w:t>lust</w:t>
      </w:r>
      <w:proofErr w:type="spellEnd"/>
      <w:r>
        <w:t xml:space="preserve"> oder willen / in dem </w:t>
      </w:r>
      <w:proofErr w:type="spellStart"/>
      <w:r>
        <w:t>hayligen</w:t>
      </w:r>
      <w:proofErr w:type="spellEnd"/>
      <w:r>
        <w:t xml:space="preserve"> tag / und </w:t>
      </w:r>
      <w:proofErr w:type="spellStart"/>
      <w:r>
        <w:t>ruffest</w:t>
      </w:r>
      <w:proofErr w:type="spellEnd"/>
      <w:r>
        <w:t xml:space="preserve"> / das ist / </w:t>
      </w:r>
      <w:proofErr w:type="spellStart"/>
      <w:r>
        <w:t>nymmest</w:t>
      </w:r>
      <w:proofErr w:type="spellEnd"/>
      <w:r>
        <w:t xml:space="preserve"> dich an </w:t>
      </w:r>
      <w:proofErr w:type="spellStart"/>
      <w:r>
        <w:t>aynes</w:t>
      </w:r>
      <w:proofErr w:type="spellEnd"/>
      <w:r>
        <w:t xml:space="preserve"> lustigen Sabbats / zu </w:t>
      </w:r>
      <w:proofErr w:type="spellStart"/>
      <w:r>
        <w:t>breyßen</w:t>
      </w:r>
      <w:proofErr w:type="spellEnd"/>
      <w:r>
        <w:t xml:space="preserve"> den </w:t>
      </w:r>
      <w:proofErr w:type="spellStart"/>
      <w:r>
        <w:t>hertzlichen</w:t>
      </w:r>
      <w:proofErr w:type="spellEnd"/>
      <w:r>
        <w:t xml:space="preserve"> Gott / </w:t>
      </w:r>
      <w:proofErr w:type="spellStart"/>
      <w:r>
        <w:t>unnd</w:t>
      </w:r>
      <w:proofErr w:type="spellEnd"/>
      <w:r>
        <w:t xml:space="preserve"> </w:t>
      </w:r>
      <w:proofErr w:type="spellStart"/>
      <w:r>
        <w:t>breyßest</w:t>
      </w:r>
      <w:proofErr w:type="spellEnd"/>
      <w:r>
        <w:t xml:space="preserve"> Gott / in dem / das du </w:t>
      </w:r>
      <w:proofErr w:type="spellStart"/>
      <w:r>
        <w:t>nitt</w:t>
      </w:r>
      <w:proofErr w:type="spellEnd"/>
      <w:r>
        <w:t xml:space="preserve"> thut deinen willen oder </w:t>
      </w:r>
      <w:proofErr w:type="spellStart"/>
      <w:r>
        <w:t>lust</w:t>
      </w:r>
      <w:proofErr w:type="spellEnd"/>
      <w:r>
        <w:t xml:space="preserve"> / und findest auch </w:t>
      </w:r>
      <w:proofErr w:type="spellStart"/>
      <w:r>
        <w:t>nitt</w:t>
      </w:r>
      <w:proofErr w:type="spellEnd"/>
      <w:r>
        <w:t xml:space="preserve"> deinen weg / und redest </w:t>
      </w:r>
      <w:proofErr w:type="spellStart"/>
      <w:r>
        <w:t>nitt</w:t>
      </w:r>
      <w:proofErr w:type="spellEnd"/>
      <w:r>
        <w:t xml:space="preserve"> dein </w:t>
      </w:r>
      <w:proofErr w:type="spellStart"/>
      <w:r>
        <w:t>wort</w:t>
      </w:r>
      <w:proofErr w:type="spellEnd"/>
      <w:r>
        <w:t xml:space="preserve"> / so </w:t>
      </w:r>
      <w:proofErr w:type="spellStart"/>
      <w:r>
        <w:t>wirdestu</w:t>
      </w:r>
      <w:proofErr w:type="spellEnd"/>
      <w:r>
        <w:t xml:space="preserve"> dich in </w:t>
      </w:r>
      <w:proofErr w:type="spellStart"/>
      <w:r>
        <w:t>got</w:t>
      </w:r>
      <w:proofErr w:type="spellEnd"/>
      <w:r>
        <w:t xml:space="preserve"> belustigen / und wirst getragen oder </w:t>
      </w:r>
      <w:proofErr w:type="spellStart"/>
      <w:r>
        <w:t>gefuert</w:t>
      </w:r>
      <w:proofErr w:type="spellEnd"/>
      <w:r>
        <w:t xml:space="preserve"> / </w:t>
      </w:r>
      <w:proofErr w:type="spellStart"/>
      <w:r>
        <w:t>uber</w:t>
      </w:r>
      <w:proofErr w:type="spellEnd"/>
      <w:r>
        <w:t xml:space="preserve"> alle </w:t>
      </w:r>
      <w:proofErr w:type="spellStart"/>
      <w:r>
        <w:t>hoehe</w:t>
      </w:r>
      <w:proofErr w:type="spellEnd"/>
      <w:r>
        <w:t xml:space="preserve"> der erden. </w:t>
      </w:r>
    </w:p>
    <w:p w14:paraId="6FB776D8" w14:textId="77777777" w:rsidR="003E64A2" w:rsidRDefault="003E64A2" w:rsidP="003E64A2">
      <w:pPr>
        <w:pStyle w:val="StandardWeb"/>
      </w:pPr>
      <w:r>
        <w:t xml:space="preserve">Item / </w:t>
      </w:r>
      <w:proofErr w:type="spellStart"/>
      <w:r>
        <w:t>woelcher</w:t>
      </w:r>
      <w:proofErr w:type="spellEnd"/>
      <w:r>
        <w:t xml:space="preserve"> da </w:t>
      </w:r>
      <w:proofErr w:type="spellStart"/>
      <w:r>
        <w:t>bewaret</w:t>
      </w:r>
      <w:proofErr w:type="spellEnd"/>
      <w:r>
        <w:t xml:space="preserve"> </w:t>
      </w:r>
      <w:proofErr w:type="spellStart"/>
      <w:r>
        <w:t>meyne</w:t>
      </w:r>
      <w:proofErr w:type="spellEnd"/>
      <w:r>
        <w:t xml:space="preserve"> Sabbaten / </w:t>
      </w:r>
      <w:proofErr w:type="spellStart"/>
      <w:r>
        <w:t>unn</w:t>
      </w:r>
      <w:proofErr w:type="spellEnd"/>
      <w:r>
        <w:t xml:space="preserve"> </w:t>
      </w:r>
      <w:proofErr w:type="spellStart"/>
      <w:r>
        <w:t>erwoelt</w:t>
      </w:r>
      <w:proofErr w:type="spellEnd"/>
      <w:r>
        <w:t xml:space="preserve"> was ich will / der </w:t>
      </w:r>
      <w:proofErr w:type="spellStart"/>
      <w:r>
        <w:t>feyret</w:t>
      </w:r>
      <w:proofErr w:type="spellEnd"/>
      <w:r>
        <w:t xml:space="preserve"> recht. Als wollt </w:t>
      </w:r>
      <w:proofErr w:type="spellStart"/>
      <w:r>
        <w:t>got</w:t>
      </w:r>
      <w:proofErr w:type="spellEnd"/>
      <w:r>
        <w:t xml:space="preserve"> sagen / der </w:t>
      </w:r>
      <w:proofErr w:type="spellStart"/>
      <w:r>
        <w:t>helt</w:t>
      </w:r>
      <w:proofErr w:type="spellEnd"/>
      <w:r>
        <w:t xml:space="preserve"> </w:t>
      </w:r>
      <w:proofErr w:type="spellStart"/>
      <w:r>
        <w:t>meyne</w:t>
      </w:r>
      <w:proofErr w:type="spellEnd"/>
      <w:r>
        <w:t xml:space="preserve"> Sabbat / der </w:t>
      </w:r>
      <w:proofErr w:type="spellStart"/>
      <w:r>
        <w:t>erwoelt</w:t>
      </w:r>
      <w:proofErr w:type="spellEnd"/>
      <w:r>
        <w:t xml:space="preserve"> / was mir </w:t>
      </w:r>
      <w:proofErr w:type="spellStart"/>
      <w:r>
        <w:t>gefellt</w:t>
      </w:r>
      <w:proofErr w:type="spellEnd"/>
      <w:r>
        <w:t xml:space="preserve"> / </w:t>
      </w:r>
      <w:proofErr w:type="spellStart"/>
      <w:r>
        <w:t>nit</w:t>
      </w:r>
      <w:proofErr w:type="spellEnd"/>
      <w:r>
        <w:t xml:space="preserve"> das </w:t>
      </w:r>
      <w:proofErr w:type="spellStart"/>
      <w:r>
        <w:t>jm</w:t>
      </w:r>
      <w:proofErr w:type="spellEnd"/>
      <w:r>
        <w:t xml:space="preserve"> </w:t>
      </w:r>
      <w:proofErr w:type="spellStart"/>
      <w:r>
        <w:t>gefelt</w:t>
      </w:r>
      <w:proofErr w:type="spellEnd"/>
      <w:r>
        <w:t xml:space="preserve"> / demnach muß der Sabbat </w:t>
      </w:r>
      <w:proofErr w:type="spellStart"/>
      <w:r>
        <w:t>aygen</w:t>
      </w:r>
      <w:proofErr w:type="spellEnd"/>
      <w:r>
        <w:t xml:space="preserve"> willen brechen. </w:t>
      </w:r>
    </w:p>
    <w:p w14:paraId="6C573B9F" w14:textId="77777777" w:rsidR="003E64A2" w:rsidRDefault="003E64A2" w:rsidP="003E64A2">
      <w:pPr>
        <w:pStyle w:val="StandardWeb"/>
      </w:pPr>
      <w:r>
        <w:t xml:space="preserve">Der </w:t>
      </w:r>
      <w:proofErr w:type="spellStart"/>
      <w:r>
        <w:t>haylig</w:t>
      </w:r>
      <w:proofErr w:type="spellEnd"/>
      <w:r>
        <w:t xml:space="preserve"> tag </w:t>
      </w:r>
      <w:proofErr w:type="spellStart"/>
      <w:r>
        <w:t>bedewt</w:t>
      </w:r>
      <w:proofErr w:type="spellEnd"/>
      <w:r>
        <w:t xml:space="preserve"> / </w:t>
      </w:r>
      <w:proofErr w:type="spellStart"/>
      <w:r>
        <w:t>aynen</w:t>
      </w:r>
      <w:proofErr w:type="spellEnd"/>
      <w:r>
        <w:t xml:space="preserve"> </w:t>
      </w:r>
      <w:proofErr w:type="spellStart"/>
      <w:r>
        <w:t>erleüchten</w:t>
      </w:r>
      <w:proofErr w:type="spellEnd"/>
      <w:r>
        <w:t xml:space="preserve"> </w:t>
      </w:r>
      <w:proofErr w:type="spellStart"/>
      <w:r>
        <w:t>unnd</w:t>
      </w:r>
      <w:proofErr w:type="spellEnd"/>
      <w:r>
        <w:t xml:space="preserve"> </w:t>
      </w:r>
      <w:proofErr w:type="spellStart"/>
      <w:r>
        <w:t>liechten</w:t>
      </w:r>
      <w:proofErr w:type="spellEnd"/>
      <w:r>
        <w:t xml:space="preserve"> </w:t>
      </w:r>
      <w:proofErr w:type="spellStart"/>
      <w:r>
        <w:t>gayst</w:t>
      </w:r>
      <w:proofErr w:type="spellEnd"/>
      <w:r>
        <w:t xml:space="preserve"> / </w:t>
      </w:r>
      <w:proofErr w:type="spellStart"/>
      <w:r>
        <w:t>woelcher</w:t>
      </w:r>
      <w:proofErr w:type="spellEnd"/>
      <w:r>
        <w:t xml:space="preserve"> mit dem </w:t>
      </w:r>
      <w:proofErr w:type="spellStart"/>
      <w:r>
        <w:t>liechte</w:t>
      </w:r>
      <w:proofErr w:type="spellEnd"/>
      <w:r>
        <w:t xml:space="preserve"> </w:t>
      </w:r>
      <w:proofErr w:type="spellStart"/>
      <w:r>
        <w:t>erleücht</w:t>
      </w:r>
      <w:proofErr w:type="spellEnd"/>
      <w:r>
        <w:t xml:space="preserve"> ist / das alle </w:t>
      </w:r>
      <w:proofErr w:type="spellStart"/>
      <w:r>
        <w:t>menschen</w:t>
      </w:r>
      <w:proofErr w:type="spellEnd"/>
      <w:r>
        <w:t xml:space="preserve"> </w:t>
      </w:r>
      <w:proofErr w:type="spellStart"/>
      <w:r>
        <w:t>erleücht</w:t>
      </w:r>
      <w:proofErr w:type="spellEnd"/>
      <w:r>
        <w:t xml:space="preserve"> / </w:t>
      </w:r>
      <w:proofErr w:type="spellStart"/>
      <w:r>
        <w:t>ain</w:t>
      </w:r>
      <w:proofErr w:type="spellEnd"/>
      <w:r>
        <w:t xml:space="preserve"> solcher </w:t>
      </w:r>
      <w:proofErr w:type="spellStart"/>
      <w:r>
        <w:t>gayst</w:t>
      </w:r>
      <w:proofErr w:type="spellEnd"/>
      <w:r>
        <w:t xml:space="preserve"> / ist </w:t>
      </w:r>
      <w:proofErr w:type="spellStart"/>
      <w:r>
        <w:t>uber</w:t>
      </w:r>
      <w:proofErr w:type="spellEnd"/>
      <w:r>
        <w:t xml:space="preserve"> alle hohe </w:t>
      </w:r>
      <w:proofErr w:type="spellStart"/>
      <w:r>
        <w:t>bühel</w:t>
      </w:r>
      <w:proofErr w:type="spellEnd"/>
      <w:r>
        <w:t xml:space="preserve"> der erden getragen / und </w:t>
      </w:r>
      <w:proofErr w:type="spellStart"/>
      <w:r>
        <w:t>gefuert</w:t>
      </w:r>
      <w:proofErr w:type="spellEnd"/>
      <w:r>
        <w:t xml:space="preserve"> / und er </w:t>
      </w:r>
      <w:proofErr w:type="spellStart"/>
      <w:r>
        <w:t>hatt</w:t>
      </w:r>
      <w:proofErr w:type="spellEnd"/>
      <w:r>
        <w:t xml:space="preserve"> </w:t>
      </w:r>
      <w:proofErr w:type="spellStart"/>
      <w:r>
        <w:t>kaynen</w:t>
      </w:r>
      <w:proofErr w:type="spellEnd"/>
      <w:r>
        <w:t xml:space="preserve"> </w:t>
      </w:r>
      <w:proofErr w:type="spellStart"/>
      <w:r>
        <w:t>lust</w:t>
      </w:r>
      <w:proofErr w:type="spellEnd"/>
      <w:r>
        <w:t xml:space="preserve"> in den geschaffen dingen. Sein </w:t>
      </w:r>
      <w:proofErr w:type="spellStart"/>
      <w:r>
        <w:t>lust</w:t>
      </w:r>
      <w:proofErr w:type="spellEnd"/>
      <w:r>
        <w:t xml:space="preserve"> </w:t>
      </w:r>
      <w:proofErr w:type="spellStart"/>
      <w:r>
        <w:t>steet</w:t>
      </w:r>
      <w:proofErr w:type="spellEnd"/>
      <w:r>
        <w:t xml:space="preserve"> </w:t>
      </w:r>
      <w:proofErr w:type="spellStart"/>
      <w:r>
        <w:t>allain</w:t>
      </w:r>
      <w:proofErr w:type="spellEnd"/>
      <w:r>
        <w:t xml:space="preserve"> in </w:t>
      </w:r>
      <w:proofErr w:type="spellStart"/>
      <w:r>
        <w:t>got</w:t>
      </w:r>
      <w:proofErr w:type="spellEnd"/>
      <w:r>
        <w:t xml:space="preserve"> / und er ist / da </w:t>
      </w:r>
      <w:proofErr w:type="spellStart"/>
      <w:r>
        <w:t>jn</w:t>
      </w:r>
      <w:proofErr w:type="spellEnd"/>
      <w:r>
        <w:t xml:space="preserve"> der widerblick / der hohen Sonnen </w:t>
      </w:r>
      <w:proofErr w:type="spellStart"/>
      <w:r>
        <w:t>hinfueret</w:t>
      </w:r>
      <w:proofErr w:type="spellEnd"/>
      <w:r>
        <w:t xml:space="preserve"> / denn der widerfall </w:t>
      </w:r>
      <w:proofErr w:type="spellStart"/>
      <w:r>
        <w:t>keret</w:t>
      </w:r>
      <w:proofErr w:type="spellEnd"/>
      <w:r>
        <w:t xml:space="preserve"> mit dem </w:t>
      </w:r>
      <w:proofErr w:type="spellStart"/>
      <w:r>
        <w:t>liecht</w:t>
      </w:r>
      <w:proofErr w:type="spellEnd"/>
      <w:r>
        <w:t xml:space="preserve"> ein / in </w:t>
      </w:r>
      <w:proofErr w:type="spellStart"/>
      <w:r>
        <w:t>got</w:t>
      </w:r>
      <w:proofErr w:type="spellEnd"/>
      <w:r>
        <w:t xml:space="preserve">. Wie Christus sagt. </w:t>
      </w:r>
      <w:proofErr w:type="spellStart"/>
      <w:r>
        <w:t>Wa</w:t>
      </w:r>
      <w:proofErr w:type="spellEnd"/>
      <w:r>
        <w:t xml:space="preserve"> ich bin da ist auch mein Junger. Der </w:t>
      </w:r>
      <w:proofErr w:type="spellStart"/>
      <w:r>
        <w:t>lust</w:t>
      </w:r>
      <w:proofErr w:type="spellEnd"/>
      <w:r>
        <w:t xml:space="preserve"> / </w:t>
      </w:r>
      <w:proofErr w:type="spellStart"/>
      <w:r>
        <w:t>unn</w:t>
      </w:r>
      <w:proofErr w:type="spellEnd"/>
      <w:r>
        <w:t xml:space="preserve"> das </w:t>
      </w:r>
      <w:proofErr w:type="spellStart"/>
      <w:r>
        <w:t>liecht</w:t>
      </w:r>
      <w:proofErr w:type="spellEnd"/>
      <w:r>
        <w:t xml:space="preserve"> / </w:t>
      </w:r>
      <w:proofErr w:type="spellStart"/>
      <w:r>
        <w:t>wirt</w:t>
      </w:r>
      <w:proofErr w:type="spellEnd"/>
      <w:r>
        <w:t xml:space="preserve"> mit nichte / mit </w:t>
      </w:r>
      <w:proofErr w:type="spellStart"/>
      <w:r>
        <w:t>aygenem</w:t>
      </w:r>
      <w:proofErr w:type="spellEnd"/>
      <w:r>
        <w:t xml:space="preserve"> </w:t>
      </w:r>
      <w:proofErr w:type="spellStart"/>
      <w:r>
        <w:t>lust</w:t>
      </w:r>
      <w:proofErr w:type="spellEnd"/>
      <w:r>
        <w:t xml:space="preserve"> eingezogen. </w:t>
      </w:r>
      <w:proofErr w:type="spellStart"/>
      <w:r>
        <w:t>Sonder</w:t>
      </w:r>
      <w:proofErr w:type="spellEnd"/>
      <w:r>
        <w:t xml:space="preserve"> er ist </w:t>
      </w:r>
      <w:proofErr w:type="spellStart"/>
      <w:r>
        <w:t>ain</w:t>
      </w:r>
      <w:proofErr w:type="spellEnd"/>
      <w:r>
        <w:t xml:space="preserve"> </w:t>
      </w:r>
      <w:proofErr w:type="spellStart"/>
      <w:r>
        <w:t>gestrackter</w:t>
      </w:r>
      <w:proofErr w:type="spellEnd"/>
      <w:r>
        <w:t xml:space="preserve"> und ernster </w:t>
      </w:r>
      <w:proofErr w:type="spellStart"/>
      <w:r>
        <w:t>lust</w:t>
      </w:r>
      <w:proofErr w:type="spellEnd"/>
      <w:r>
        <w:t xml:space="preserve"> in Gott / der </w:t>
      </w:r>
      <w:proofErr w:type="spellStart"/>
      <w:r>
        <w:t>ainen</w:t>
      </w:r>
      <w:proofErr w:type="spellEnd"/>
      <w:r>
        <w:t xml:space="preserve"> </w:t>
      </w:r>
      <w:proofErr w:type="spellStart"/>
      <w:r>
        <w:t>grawen</w:t>
      </w:r>
      <w:proofErr w:type="spellEnd"/>
      <w:r>
        <w:t xml:space="preserve"> hat / in allem dem / das </w:t>
      </w:r>
      <w:proofErr w:type="spellStart"/>
      <w:r>
        <w:t>nit</w:t>
      </w:r>
      <w:proofErr w:type="spellEnd"/>
      <w:r>
        <w:t xml:space="preserve"> </w:t>
      </w:r>
      <w:proofErr w:type="spellStart"/>
      <w:r>
        <w:t>got</w:t>
      </w:r>
      <w:proofErr w:type="spellEnd"/>
      <w:r>
        <w:t xml:space="preserve"> ist / oder von </w:t>
      </w:r>
      <w:proofErr w:type="spellStart"/>
      <w:r>
        <w:t>got</w:t>
      </w:r>
      <w:proofErr w:type="spellEnd"/>
      <w:r>
        <w:t xml:space="preserve"> </w:t>
      </w:r>
      <w:proofErr w:type="spellStart"/>
      <w:r>
        <w:t>fernet</w:t>
      </w:r>
      <w:proofErr w:type="spellEnd"/>
      <w:r>
        <w:t xml:space="preserve">. </w:t>
      </w:r>
    </w:p>
    <w:p w14:paraId="69973CF8" w14:textId="77777777" w:rsidR="003E64A2" w:rsidRDefault="003E64A2" w:rsidP="003E64A2">
      <w:pPr>
        <w:pStyle w:val="StandardWeb"/>
      </w:pPr>
      <w:r>
        <w:t xml:space="preserve">Das ist gesagt von dem / was und wie der Sabbats tag </w:t>
      </w:r>
      <w:proofErr w:type="spellStart"/>
      <w:r>
        <w:t>gebotten</w:t>
      </w:r>
      <w:proofErr w:type="spellEnd"/>
      <w:r>
        <w:t xml:space="preserve"> ist / zu reden von der </w:t>
      </w:r>
      <w:proofErr w:type="spellStart"/>
      <w:r>
        <w:t>treflichen</w:t>
      </w:r>
      <w:proofErr w:type="spellEnd"/>
      <w:r>
        <w:t xml:space="preserve"> </w:t>
      </w:r>
      <w:proofErr w:type="spellStart"/>
      <w:r>
        <w:t>unnd</w:t>
      </w:r>
      <w:proofErr w:type="spellEnd"/>
      <w:r>
        <w:t xml:space="preserve"> </w:t>
      </w:r>
      <w:proofErr w:type="spellStart"/>
      <w:r>
        <w:t>uberbüntigen</w:t>
      </w:r>
      <w:proofErr w:type="spellEnd"/>
      <w:r>
        <w:t xml:space="preserve"> </w:t>
      </w:r>
      <w:proofErr w:type="spellStart"/>
      <w:r>
        <w:t>maynung</w:t>
      </w:r>
      <w:proofErr w:type="spellEnd"/>
      <w:r>
        <w:t xml:space="preserve"> des Sabbats / </w:t>
      </w:r>
      <w:proofErr w:type="spellStart"/>
      <w:r>
        <w:t>woelcher</w:t>
      </w:r>
      <w:proofErr w:type="spellEnd"/>
      <w:r>
        <w:t xml:space="preserve"> gegen </w:t>
      </w:r>
      <w:proofErr w:type="spellStart"/>
      <w:r>
        <w:t>got</w:t>
      </w:r>
      <w:proofErr w:type="spellEnd"/>
      <w:r>
        <w:t xml:space="preserve"> </w:t>
      </w:r>
      <w:proofErr w:type="spellStart"/>
      <w:r>
        <w:t>gefeyret</w:t>
      </w:r>
      <w:proofErr w:type="spellEnd"/>
      <w:r>
        <w:t xml:space="preserve"> </w:t>
      </w:r>
      <w:proofErr w:type="spellStart"/>
      <w:r>
        <w:t>wirt</w:t>
      </w:r>
      <w:proofErr w:type="spellEnd"/>
      <w:r>
        <w:t xml:space="preserve">. </w:t>
      </w:r>
    </w:p>
    <w:p w14:paraId="6A0AD9D2" w14:textId="77777777" w:rsidR="003E64A2" w:rsidRDefault="003E64A2" w:rsidP="003E64A2">
      <w:pPr>
        <w:pStyle w:val="StandardWeb"/>
      </w:pPr>
      <w:r>
        <w:t xml:space="preserve">Das aber soll </w:t>
      </w:r>
      <w:proofErr w:type="spellStart"/>
      <w:r>
        <w:t>nyemandts</w:t>
      </w:r>
      <w:proofErr w:type="spellEnd"/>
      <w:r>
        <w:t xml:space="preserve"> </w:t>
      </w:r>
      <w:proofErr w:type="spellStart"/>
      <w:r>
        <w:t>seltzam</w:t>
      </w:r>
      <w:proofErr w:type="spellEnd"/>
      <w:r>
        <w:t xml:space="preserve"> </w:t>
      </w:r>
      <w:proofErr w:type="spellStart"/>
      <w:r>
        <w:t>duncken</w:t>
      </w:r>
      <w:proofErr w:type="spellEnd"/>
      <w:r>
        <w:t xml:space="preserve"> / das ich den </w:t>
      </w:r>
      <w:proofErr w:type="spellStart"/>
      <w:r>
        <w:t>hayligen</w:t>
      </w:r>
      <w:proofErr w:type="spellEnd"/>
      <w:r>
        <w:t xml:space="preserve"> tag / </w:t>
      </w:r>
      <w:proofErr w:type="spellStart"/>
      <w:r>
        <w:t>ainen</w:t>
      </w:r>
      <w:proofErr w:type="spellEnd"/>
      <w:r>
        <w:t xml:space="preserve"> erleuchten </w:t>
      </w:r>
      <w:proofErr w:type="spellStart"/>
      <w:r>
        <w:t>gayst</w:t>
      </w:r>
      <w:proofErr w:type="spellEnd"/>
      <w:r>
        <w:t xml:space="preserve"> nenn / </w:t>
      </w:r>
      <w:proofErr w:type="spellStart"/>
      <w:r>
        <w:t>woelcher</w:t>
      </w:r>
      <w:proofErr w:type="spellEnd"/>
      <w:r>
        <w:t xml:space="preserve"> mit </w:t>
      </w:r>
      <w:proofErr w:type="spellStart"/>
      <w:r>
        <w:t>gottes</w:t>
      </w:r>
      <w:proofErr w:type="spellEnd"/>
      <w:r>
        <w:t xml:space="preserve"> </w:t>
      </w:r>
      <w:proofErr w:type="spellStart"/>
      <w:r>
        <w:t>kunst</w:t>
      </w:r>
      <w:proofErr w:type="spellEnd"/>
      <w:r>
        <w:t xml:space="preserve"> / </w:t>
      </w:r>
      <w:proofErr w:type="spellStart"/>
      <w:r>
        <w:t>ain</w:t>
      </w:r>
      <w:proofErr w:type="spellEnd"/>
      <w:r>
        <w:t xml:space="preserve"> </w:t>
      </w:r>
      <w:proofErr w:type="spellStart"/>
      <w:r>
        <w:t>liecht</w:t>
      </w:r>
      <w:proofErr w:type="spellEnd"/>
      <w:r>
        <w:t xml:space="preserve"> und </w:t>
      </w:r>
      <w:proofErr w:type="spellStart"/>
      <w:r>
        <w:t>ain</w:t>
      </w:r>
      <w:proofErr w:type="spellEnd"/>
      <w:r>
        <w:t xml:space="preserve"> tag ist geworden / die </w:t>
      </w:r>
      <w:proofErr w:type="spellStart"/>
      <w:r>
        <w:t>weyl</w:t>
      </w:r>
      <w:proofErr w:type="spellEnd"/>
      <w:r>
        <w:t xml:space="preserve"> auch </w:t>
      </w:r>
      <w:proofErr w:type="spellStart"/>
      <w:r>
        <w:t>ain</w:t>
      </w:r>
      <w:proofErr w:type="spellEnd"/>
      <w:r>
        <w:t xml:space="preserve"> solcher </w:t>
      </w:r>
      <w:proofErr w:type="spellStart"/>
      <w:r>
        <w:t>gayst</w:t>
      </w:r>
      <w:proofErr w:type="spellEnd"/>
      <w:r>
        <w:t xml:space="preserve"> / </w:t>
      </w:r>
      <w:proofErr w:type="spellStart"/>
      <w:r>
        <w:t>ain</w:t>
      </w:r>
      <w:proofErr w:type="spellEnd"/>
      <w:r>
        <w:t xml:space="preserve"> </w:t>
      </w:r>
      <w:proofErr w:type="spellStart"/>
      <w:r>
        <w:t>tempel</w:t>
      </w:r>
      <w:proofErr w:type="spellEnd"/>
      <w:r>
        <w:t xml:space="preserve"> </w:t>
      </w:r>
      <w:proofErr w:type="spellStart"/>
      <w:r>
        <w:t>gottes</w:t>
      </w:r>
      <w:proofErr w:type="spellEnd"/>
      <w:r>
        <w:t xml:space="preserve"> </w:t>
      </w:r>
      <w:proofErr w:type="spellStart"/>
      <w:r>
        <w:t>genennt</w:t>
      </w:r>
      <w:proofErr w:type="spellEnd"/>
      <w:r>
        <w:t xml:space="preserve"> ist. Denn die </w:t>
      </w:r>
      <w:proofErr w:type="spellStart"/>
      <w:r>
        <w:t>manigfeltige</w:t>
      </w:r>
      <w:proofErr w:type="spellEnd"/>
      <w:r>
        <w:t xml:space="preserve"> </w:t>
      </w:r>
      <w:proofErr w:type="spellStart"/>
      <w:r>
        <w:t>figuren</w:t>
      </w:r>
      <w:proofErr w:type="spellEnd"/>
      <w:r>
        <w:t xml:space="preserve"> Mosi / deuten </w:t>
      </w:r>
      <w:proofErr w:type="spellStart"/>
      <w:r>
        <w:t>gemainigklich</w:t>
      </w:r>
      <w:proofErr w:type="spellEnd"/>
      <w:r>
        <w:t xml:space="preserve"> </w:t>
      </w:r>
      <w:proofErr w:type="spellStart"/>
      <w:r>
        <w:t>auff</w:t>
      </w:r>
      <w:proofErr w:type="spellEnd"/>
      <w:r>
        <w:t xml:space="preserve"> </w:t>
      </w:r>
      <w:proofErr w:type="spellStart"/>
      <w:r>
        <w:t>ain</w:t>
      </w:r>
      <w:proofErr w:type="spellEnd"/>
      <w:r>
        <w:t xml:space="preserve"> ding. Nu ists </w:t>
      </w:r>
      <w:proofErr w:type="spellStart"/>
      <w:r>
        <w:t>unlaugbar</w:t>
      </w:r>
      <w:proofErr w:type="spellEnd"/>
      <w:r>
        <w:t xml:space="preserve"> / das </w:t>
      </w:r>
      <w:proofErr w:type="spellStart"/>
      <w:r>
        <w:t>ain</w:t>
      </w:r>
      <w:proofErr w:type="spellEnd"/>
      <w:r>
        <w:t xml:space="preserve"> </w:t>
      </w:r>
      <w:proofErr w:type="spellStart"/>
      <w:r>
        <w:t>glaubiger</w:t>
      </w:r>
      <w:proofErr w:type="spellEnd"/>
      <w:r>
        <w:t xml:space="preserve"> </w:t>
      </w:r>
      <w:proofErr w:type="spellStart"/>
      <w:r>
        <w:t>mensch</w:t>
      </w:r>
      <w:proofErr w:type="spellEnd"/>
      <w:r>
        <w:t xml:space="preserve"> / </w:t>
      </w:r>
      <w:proofErr w:type="spellStart"/>
      <w:r>
        <w:t>ain</w:t>
      </w:r>
      <w:proofErr w:type="spellEnd"/>
      <w:r>
        <w:t xml:space="preserve"> Priester </w:t>
      </w:r>
      <w:proofErr w:type="spellStart"/>
      <w:r>
        <w:t>ain</w:t>
      </w:r>
      <w:proofErr w:type="spellEnd"/>
      <w:r>
        <w:t xml:space="preserve"> </w:t>
      </w:r>
      <w:proofErr w:type="spellStart"/>
      <w:r>
        <w:t>opffer</w:t>
      </w:r>
      <w:proofErr w:type="spellEnd"/>
      <w:r>
        <w:t xml:space="preserve"> / und </w:t>
      </w:r>
      <w:proofErr w:type="spellStart"/>
      <w:r>
        <w:t>ain</w:t>
      </w:r>
      <w:proofErr w:type="spellEnd"/>
      <w:r>
        <w:t xml:space="preserve"> </w:t>
      </w:r>
      <w:proofErr w:type="spellStart"/>
      <w:r>
        <w:t>tempel</w:t>
      </w:r>
      <w:proofErr w:type="spellEnd"/>
      <w:r>
        <w:t xml:space="preserve"> genannt </w:t>
      </w:r>
      <w:proofErr w:type="spellStart"/>
      <w:r>
        <w:t>wirt</w:t>
      </w:r>
      <w:proofErr w:type="spellEnd"/>
      <w:r>
        <w:t xml:space="preserve">. </w:t>
      </w:r>
      <w:proofErr w:type="spellStart"/>
      <w:r>
        <w:t>Warumb</w:t>
      </w:r>
      <w:proofErr w:type="spellEnd"/>
      <w:r>
        <w:t xml:space="preserve"> sollt der </w:t>
      </w:r>
      <w:proofErr w:type="spellStart"/>
      <w:r>
        <w:t>mensch</w:t>
      </w:r>
      <w:proofErr w:type="spellEnd"/>
      <w:r>
        <w:t xml:space="preserve"> / auch </w:t>
      </w:r>
      <w:proofErr w:type="spellStart"/>
      <w:r>
        <w:t>nit</w:t>
      </w:r>
      <w:proofErr w:type="spellEnd"/>
      <w:r>
        <w:t xml:space="preserve"> / </w:t>
      </w:r>
      <w:proofErr w:type="spellStart"/>
      <w:r>
        <w:t>ain</w:t>
      </w:r>
      <w:proofErr w:type="spellEnd"/>
      <w:r>
        <w:t xml:space="preserve"> </w:t>
      </w:r>
      <w:proofErr w:type="spellStart"/>
      <w:r>
        <w:t>hayliger</w:t>
      </w:r>
      <w:proofErr w:type="spellEnd"/>
      <w:r>
        <w:t xml:space="preserve"> tag genannt werden? dann es </w:t>
      </w:r>
      <w:proofErr w:type="spellStart"/>
      <w:r>
        <w:t>steet</w:t>
      </w:r>
      <w:proofErr w:type="spellEnd"/>
      <w:r>
        <w:t xml:space="preserve"> </w:t>
      </w:r>
      <w:proofErr w:type="spellStart"/>
      <w:r>
        <w:t>geschriben</w:t>
      </w:r>
      <w:proofErr w:type="spellEnd"/>
      <w:r>
        <w:t xml:space="preserve">. Das ist der tag / </w:t>
      </w:r>
      <w:proofErr w:type="spellStart"/>
      <w:r>
        <w:t>woelchen</w:t>
      </w:r>
      <w:proofErr w:type="spellEnd"/>
      <w:r>
        <w:t xml:space="preserve"> Gott gemacht hat / last uns frohlocken in </w:t>
      </w:r>
      <w:proofErr w:type="spellStart"/>
      <w:r>
        <w:t>jm</w:t>
      </w:r>
      <w:proofErr w:type="spellEnd"/>
      <w:r>
        <w:t xml:space="preserve">. Gott muß man </w:t>
      </w:r>
      <w:proofErr w:type="spellStart"/>
      <w:r>
        <w:t>ye</w:t>
      </w:r>
      <w:proofErr w:type="spellEnd"/>
      <w:r>
        <w:t xml:space="preserve"> nur im </w:t>
      </w:r>
      <w:proofErr w:type="spellStart"/>
      <w:r>
        <w:t>gayste</w:t>
      </w:r>
      <w:proofErr w:type="spellEnd"/>
      <w:r>
        <w:t xml:space="preserve"> loben. </w:t>
      </w:r>
    </w:p>
    <w:p w14:paraId="3D53446D" w14:textId="77777777" w:rsidR="003E64A2" w:rsidRDefault="003E64A2" w:rsidP="003E64A2">
      <w:pPr>
        <w:pStyle w:val="StandardWeb"/>
      </w:pPr>
      <w:r>
        <w:t xml:space="preserve">Nu </w:t>
      </w:r>
      <w:proofErr w:type="spellStart"/>
      <w:r>
        <w:t>were</w:t>
      </w:r>
      <w:proofErr w:type="spellEnd"/>
      <w:r>
        <w:t xml:space="preserve"> </w:t>
      </w:r>
      <w:proofErr w:type="spellStart"/>
      <w:r>
        <w:t>auffs</w:t>
      </w:r>
      <w:proofErr w:type="spellEnd"/>
      <w:r>
        <w:t xml:space="preserve"> </w:t>
      </w:r>
      <w:proofErr w:type="spellStart"/>
      <w:r>
        <w:t>kürtzste</w:t>
      </w:r>
      <w:proofErr w:type="spellEnd"/>
      <w:r>
        <w:t xml:space="preserve"> </w:t>
      </w:r>
      <w:proofErr w:type="spellStart"/>
      <w:r>
        <w:t>zumelden</w:t>
      </w:r>
      <w:proofErr w:type="spellEnd"/>
      <w:r>
        <w:t xml:space="preserve"> / wie man den Sabbat gegen dem </w:t>
      </w:r>
      <w:proofErr w:type="spellStart"/>
      <w:r>
        <w:t>naechsten</w:t>
      </w:r>
      <w:proofErr w:type="spellEnd"/>
      <w:r>
        <w:t xml:space="preserve"> </w:t>
      </w:r>
      <w:proofErr w:type="spellStart"/>
      <w:r>
        <w:t>feyren</w:t>
      </w:r>
      <w:proofErr w:type="spellEnd"/>
      <w:r>
        <w:t xml:space="preserve"> soll / gegen unsern </w:t>
      </w:r>
      <w:proofErr w:type="spellStart"/>
      <w:r>
        <w:t>bruedern</w:t>
      </w:r>
      <w:proofErr w:type="spellEnd"/>
      <w:r>
        <w:t xml:space="preserve"> / </w:t>
      </w:r>
      <w:proofErr w:type="spellStart"/>
      <w:r>
        <w:t>muessen</w:t>
      </w:r>
      <w:proofErr w:type="spellEnd"/>
      <w:r>
        <w:t xml:space="preserve"> wir </w:t>
      </w:r>
      <w:proofErr w:type="spellStart"/>
      <w:r>
        <w:t>feyren</w:t>
      </w:r>
      <w:proofErr w:type="spellEnd"/>
      <w:r>
        <w:t xml:space="preserve"> </w:t>
      </w:r>
      <w:proofErr w:type="spellStart"/>
      <w:r>
        <w:t>unnd</w:t>
      </w:r>
      <w:proofErr w:type="spellEnd"/>
      <w:r>
        <w:t xml:space="preserve"> </w:t>
      </w:r>
      <w:proofErr w:type="spellStart"/>
      <w:r>
        <w:t>muessig</w:t>
      </w:r>
      <w:proofErr w:type="spellEnd"/>
      <w:r>
        <w:t xml:space="preserve"> seyn. Also / wir </w:t>
      </w:r>
      <w:proofErr w:type="spellStart"/>
      <w:r>
        <w:t>muessen</w:t>
      </w:r>
      <w:proofErr w:type="spellEnd"/>
      <w:r>
        <w:t xml:space="preserve"> alle Sabbats tag / unsere knechte und </w:t>
      </w:r>
      <w:proofErr w:type="spellStart"/>
      <w:r>
        <w:t>mayde</w:t>
      </w:r>
      <w:proofErr w:type="spellEnd"/>
      <w:r>
        <w:t xml:space="preserve"> / </w:t>
      </w:r>
      <w:proofErr w:type="spellStart"/>
      <w:r>
        <w:t>pferde</w:t>
      </w:r>
      <w:proofErr w:type="spellEnd"/>
      <w:r>
        <w:t xml:space="preserve"> / Ochsen / Esel / und alle ander </w:t>
      </w:r>
      <w:proofErr w:type="spellStart"/>
      <w:r>
        <w:t>arbaytsame</w:t>
      </w:r>
      <w:proofErr w:type="spellEnd"/>
      <w:r>
        <w:t xml:space="preserve"> </w:t>
      </w:r>
      <w:proofErr w:type="spellStart"/>
      <w:r>
        <w:t>thierer</w:t>
      </w:r>
      <w:proofErr w:type="spellEnd"/>
      <w:r>
        <w:t xml:space="preserve"> lassen </w:t>
      </w:r>
      <w:proofErr w:type="spellStart"/>
      <w:r>
        <w:t>feyren</w:t>
      </w:r>
      <w:proofErr w:type="spellEnd"/>
      <w:r>
        <w:t xml:space="preserve"> / und </w:t>
      </w:r>
      <w:proofErr w:type="spellStart"/>
      <w:r>
        <w:t>muessig</w:t>
      </w:r>
      <w:proofErr w:type="spellEnd"/>
      <w:r>
        <w:t xml:space="preserve"> </w:t>
      </w:r>
      <w:proofErr w:type="spellStart"/>
      <w:r>
        <w:t>steen</w:t>
      </w:r>
      <w:proofErr w:type="spellEnd"/>
      <w:r>
        <w:t xml:space="preserve"> / die das </w:t>
      </w:r>
      <w:proofErr w:type="spellStart"/>
      <w:r>
        <w:t>werckeltags</w:t>
      </w:r>
      <w:proofErr w:type="spellEnd"/>
      <w:r>
        <w:t xml:space="preserve"> </w:t>
      </w:r>
      <w:proofErr w:type="spellStart"/>
      <w:r>
        <w:t>arbayten</w:t>
      </w:r>
      <w:proofErr w:type="spellEnd"/>
      <w:r>
        <w:t xml:space="preserve">. </w:t>
      </w:r>
    </w:p>
    <w:p w14:paraId="3E74DC18" w14:textId="77777777" w:rsidR="003E64A2" w:rsidRDefault="003E64A2" w:rsidP="003E64A2">
      <w:pPr>
        <w:pStyle w:val="StandardWeb"/>
      </w:pPr>
      <w:r>
        <w:t xml:space="preserve">Das ist die ander </w:t>
      </w:r>
      <w:proofErr w:type="spellStart"/>
      <w:r>
        <w:t>ursach</w:t>
      </w:r>
      <w:proofErr w:type="spellEnd"/>
      <w:r>
        <w:t xml:space="preserve"> des Sabbats / das sich dein </w:t>
      </w:r>
      <w:proofErr w:type="spellStart"/>
      <w:r>
        <w:t>gesynde</w:t>
      </w:r>
      <w:proofErr w:type="spellEnd"/>
      <w:r>
        <w:t xml:space="preserve"> / und </w:t>
      </w:r>
      <w:proofErr w:type="spellStart"/>
      <w:r>
        <w:t>arbaytsame</w:t>
      </w:r>
      <w:proofErr w:type="spellEnd"/>
      <w:r>
        <w:t xml:space="preserve"> </w:t>
      </w:r>
      <w:proofErr w:type="spellStart"/>
      <w:r>
        <w:t>thyerer</w:t>
      </w:r>
      <w:proofErr w:type="spellEnd"/>
      <w:r>
        <w:t xml:space="preserve"> / erquicken / und die </w:t>
      </w:r>
      <w:proofErr w:type="spellStart"/>
      <w:r>
        <w:t>hitze</w:t>
      </w:r>
      <w:proofErr w:type="spellEnd"/>
      <w:r>
        <w:t xml:space="preserve"> </w:t>
      </w:r>
      <w:proofErr w:type="spellStart"/>
      <w:r>
        <w:t>jrer</w:t>
      </w:r>
      <w:proofErr w:type="spellEnd"/>
      <w:r>
        <w:t xml:space="preserve"> </w:t>
      </w:r>
      <w:proofErr w:type="spellStart"/>
      <w:r>
        <w:t>arbayt</w:t>
      </w:r>
      <w:proofErr w:type="spellEnd"/>
      <w:r>
        <w:t xml:space="preserve"> </w:t>
      </w:r>
      <w:proofErr w:type="spellStart"/>
      <w:r>
        <w:t>kulen</w:t>
      </w:r>
      <w:proofErr w:type="spellEnd"/>
      <w:r>
        <w:t xml:space="preserve"> / und </w:t>
      </w:r>
      <w:proofErr w:type="spellStart"/>
      <w:r>
        <w:t>jre</w:t>
      </w:r>
      <w:proofErr w:type="spellEnd"/>
      <w:r>
        <w:t xml:space="preserve"> </w:t>
      </w:r>
      <w:proofErr w:type="spellStart"/>
      <w:r>
        <w:t>glydmaß</w:t>
      </w:r>
      <w:proofErr w:type="spellEnd"/>
      <w:r>
        <w:t xml:space="preserve"> erfrischen / </w:t>
      </w:r>
      <w:proofErr w:type="spellStart"/>
      <w:r>
        <w:t>unnd</w:t>
      </w:r>
      <w:proofErr w:type="spellEnd"/>
      <w:r>
        <w:t xml:space="preserve"> zur </w:t>
      </w:r>
      <w:proofErr w:type="spellStart"/>
      <w:r>
        <w:t>stercke</w:t>
      </w:r>
      <w:proofErr w:type="spellEnd"/>
      <w:r>
        <w:t xml:space="preserve"> bringen. </w:t>
      </w:r>
      <w:proofErr w:type="spellStart"/>
      <w:r>
        <w:t>Woelches</w:t>
      </w:r>
      <w:proofErr w:type="spellEnd"/>
      <w:r>
        <w:t xml:space="preserve"> </w:t>
      </w:r>
      <w:proofErr w:type="spellStart"/>
      <w:r>
        <w:t>klaerlich</w:t>
      </w:r>
      <w:proofErr w:type="spellEnd"/>
      <w:r>
        <w:t xml:space="preserve"> </w:t>
      </w:r>
      <w:proofErr w:type="spellStart"/>
      <w:r>
        <w:t>durchh</w:t>
      </w:r>
      <w:proofErr w:type="spellEnd"/>
      <w:r>
        <w:t xml:space="preserve"> Mosen ist </w:t>
      </w:r>
      <w:proofErr w:type="spellStart"/>
      <w:r>
        <w:t>außgesprochen</w:t>
      </w:r>
      <w:proofErr w:type="spellEnd"/>
      <w:r>
        <w:t xml:space="preserve">. Sechs tage </w:t>
      </w:r>
      <w:proofErr w:type="spellStart"/>
      <w:r>
        <w:t>wirstu</w:t>
      </w:r>
      <w:proofErr w:type="spellEnd"/>
      <w:r>
        <w:t xml:space="preserve"> </w:t>
      </w:r>
      <w:proofErr w:type="spellStart"/>
      <w:r>
        <w:t>arbaytten</w:t>
      </w:r>
      <w:proofErr w:type="spellEnd"/>
      <w:r>
        <w:t xml:space="preserve"> / den </w:t>
      </w:r>
      <w:proofErr w:type="spellStart"/>
      <w:r>
        <w:t>sibenden</w:t>
      </w:r>
      <w:proofErr w:type="spellEnd"/>
      <w:r>
        <w:t xml:space="preserve"> </w:t>
      </w:r>
      <w:proofErr w:type="spellStart"/>
      <w:r>
        <w:t>soltu</w:t>
      </w:r>
      <w:proofErr w:type="spellEnd"/>
      <w:r>
        <w:t xml:space="preserve"> </w:t>
      </w:r>
      <w:proofErr w:type="spellStart"/>
      <w:r>
        <w:t>auff</w:t>
      </w:r>
      <w:proofErr w:type="spellEnd"/>
      <w:r>
        <w:t xml:space="preserve"> </w:t>
      </w:r>
      <w:proofErr w:type="spellStart"/>
      <w:r>
        <w:t>hoeren</w:t>
      </w:r>
      <w:proofErr w:type="spellEnd"/>
      <w:r>
        <w:t xml:space="preserve"> zu </w:t>
      </w:r>
      <w:proofErr w:type="spellStart"/>
      <w:r>
        <w:t>arbaytten</w:t>
      </w:r>
      <w:proofErr w:type="spellEnd"/>
      <w:r>
        <w:t xml:space="preserve"> / </w:t>
      </w:r>
      <w:proofErr w:type="spellStart"/>
      <w:r>
        <w:t>auff</w:t>
      </w:r>
      <w:proofErr w:type="spellEnd"/>
      <w:r>
        <w:t xml:space="preserve"> das dein </w:t>
      </w:r>
      <w:proofErr w:type="spellStart"/>
      <w:r>
        <w:t>Ochsse</w:t>
      </w:r>
      <w:proofErr w:type="spellEnd"/>
      <w:r>
        <w:t xml:space="preserve"> und Esel </w:t>
      </w:r>
      <w:proofErr w:type="spellStart"/>
      <w:r>
        <w:t>ruwe</w:t>
      </w:r>
      <w:proofErr w:type="spellEnd"/>
      <w:r>
        <w:t xml:space="preserve"> / und der </w:t>
      </w:r>
      <w:proofErr w:type="spellStart"/>
      <w:r>
        <w:t>son</w:t>
      </w:r>
      <w:proofErr w:type="spellEnd"/>
      <w:r>
        <w:t xml:space="preserve"> deiner </w:t>
      </w:r>
      <w:proofErr w:type="spellStart"/>
      <w:r>
        <w:t>magdt</w:t>
      </w:r>
      <w:proofErr w:type="spellEnd"/>
      <w:r>
        <w:t xml:space="preserve"> / und dein </w:t>
      </w:r>
      <w:proofErr w:type="spellStart"/>
      <w:r>
        <w:t>frembdling</w:t>
      </w:r>
      <w:proofErr w:type="spellEnd"/>
      <w:r>
        <w:t xml:space="preserve"> sich erfrischt. </w:t>
      </w:r>
    </w:p>
    <w:p w14:paraId="242C5E09" w14:textId="77777777" w:rsidR="003E64A2" w:rsidRDefault="003E64A2" w:rsidP="003E64A2">
      <w:pPr>
        <w:pStyle w:val="StandardWeb"/>
      </w:pPr>
      <w:r>
        <w:t xml:space="preserve">Was Gott den </w:t>
      </w:r>
      <w:proofErr w:type="spellStart"/>
      <w:r>
        <w:t>Ochssen</w:t>
      </w:r>
      <w:proofErr w:type="spellEnd"/>
      <w:r>
        <w:t xml:space="preserve"> und Eseln zu </w:t>
      </w:r>
      <w:proofErr w:type="spellStart"/>
      <w:r>
        <w:t>gutte</w:t>
      </w:r>
      <w:proofErr w:type="spellEnd"/>
      <w:r>
        <w:t xml:space="preserve"> sagt / das </w:t>
      </w:r>
      <w:proofErr w:type="spellStart"/>
      <w:r>
        <w:t>maynet</w:t>
      </w:r>
      <w:proofErr w:type="spellEnd"/>
      <w:r>
        <w:t xml:space="preserve"> Moses von allen andern </w:t>
      </w:r>
      <w:proofErr w:type="spellStart"/>
      <w:r>
        <w:t>thyeren</w:t>
      </w:r>
      <w:proofErr w:type="spellEnd"/>
      <w:r>
        <w:t xml:space="preserve"> / die unser </w:t>
      </w:r>
      <w:proofErr w:type="spellStart"/>
      <w:r>
        <w:t>arbayt</w:t>
      </w:r>
      <w:proofErr w:type="spellEnd"/>
      <w:r>
        <w:t xml:space="preserve"> </w:t>
      </w:r>
      <w:proofErr w:type="spellStart"/>
      <w:r>
        <w:t>helffen</w:t>
      </w:r>
      <w:proofErr w:type="spellEnd"/>
      <w:r>
        <w:t xml:space="preserve"> </w:t>
      </w:r>
      <w:proofErr w:type="spellStart"/>
      <w:r>
        <w:t>volbringen</w:t>
      </w:r>
      <w:proofErr w:type="spellEnd"/>
      <w:r>
        <w:t xml:space="preserve"> / es </w:t>
      </w:r>
      <w:proofErr w:type="spellStart"/>
      <w:r>
        <w:t>seynd</w:t>
      </w:r>
      <w:proofErr w:type="spellEnd"/>
      <w:r>
        <w:t xml:space="preserve"> Büffel oder </w:t>
      </w:r>
      <w:proofErr w:type="spellStart"/>
      <w:r>
        <w:t>Elephanten</w:t>
      </w:r>
      <w:proofErr w:type="spellEnd"/>
      <w:r>
        <w:t xml:space="preserve"> etc. So Moses spricht / das </w:t>
      </w:r>
      <w:proofErr w:type="spellStart"/>
      <w:r>
        <w:t>gott</w:t>
      </w:r>
      <w:proofErr w:type="spellEnd"/>
      <w:r>
        <w:t xml:space="preserve"> gesagt habt / alle </w:t>
      </w:r>
      <w:proofErr w:type="spellStart"/>
      <w:r>
        <w:t>arbaytsame</w:t>
      </w:r>
      <w:proofErr w:type="spellEnd"/>
      <w:r>
        <w:t xml:space="preserve"> </w:t>
      </w:r>
      <w:proofErr w:type="spellStart"/>
      <w:r>
        <w:t>thyerer</w:t>
      </w:r>
      <w:proofErr w:type="spellEnd"/>
      <w:r>
        <w:t xml:space="preserve"> sollen / am Sabbat / </w:t>
      </w:r>
      <w:proofErr w:type="spellStart"/>
      <w:r>
        <w:t>nit</w:t>
      </w:r>
      <w:proofErr w:type="spellEnd"/>
      <w:r>
        <w:t xml:space="preserve"> </w:t>
      </w:r>
      <w:proofErr w:type="spellStart"/>
      <w:r>
        <w:t>arbaytten</w:t>
      </w:r>
      <w:proofErr w:type="spellEnd"/>
      <w:r>
        <w:t xml:space="preserve">. </w:t>
      </w:r>
      <w:proofErr w:type="spellStart"/>
      <w:r>
        <w:t>Warumb</w:t>
      </w:r>
      <w:proofErr w:type="spellEnd"/>
      <w:r>
        <w:t xml:space="preserve">? das </w:t>
      </w:r>
      <w:proofErr w:type="spellStart"/>
      <w:r>
        <w:t>sy</w:t>
      </w:r>
      <w:proofErr w:type="spellEnd"/>
      <w:r>
        <w:t xml:space="preserve"> </w:t>
      </w:r>
      <w:proofErr w:type="spellStart"/>
      <w:r>
        <w:t>ruwen</w:t>
      </w:r>
      <w:proofErr w:type="spellEnd"/>
      <w:r>
        <w:t xml:space="preserve"> / das ist die sach. Wenn Moses von </w:t>
      </w:r>
      <w:proofErr w:type="spellStart"/>
      <w:r>
        <w:t>aynem</w:t>
      </w:r>
      <w:proofErr w:type="spellEnd"/>
      <w:r>
        <w:t xml:space="preserve"> </w:t>
      </w:r>
      <w:proofErr w:type="spellStart"/>
      <w:r>
        <w:t>Sone</w:t>
      </w:r>
      <w:proofErr w:type="spellEnd"/>
      <w:r>
        <w:t xml:space="preserve"> der </w:t>
      </w:r>
      <w:proofErr w:type="spellStart"/>
      <w:r>
        <w:t>magdt</w:t>
      </w:r>
      <w:proofErr w:type="spellEnd"/>
      <w:r>
        <w:t xml:space="preserve"> / redet / so </w:t>
      </w:r>
      <w:proofErr w:type="spellStart"/>
      <w:r>
        <w:t>begreyfft</w:t>
      </w:r>
      <w:proofErr w:type="spellEnd"/>
      <w:r>
        <w:t xml:space="preserve"> er </w:t>
      </w:r>
      <w:proofErr w:type="spellStart"/>
      <w:r>
        <w:t>allerlay</w:t>
      </w:r>
      <w:proofErr w:type="spellEnd"/>
      <w:r>
        <w:t xml:space="preserve"> </w:t>
      </w:r>
      <w:proofErr w:type="spellStart"/>
      <w:r>
        <w:t>gesynde</w:t>
      </w:r>
      <w:proofErr w:type="spellEnd"/>
      <w:r>
        <w:t xml:space="preserve">. Auch sollen </w:t>
      </w:r>
      <w:proofErr w:type="spellStart"/>
      <w:r>
        <w:t>ewre</w:t>
      </w:r>
      <w:proofErr w:type="spellEnd"/>
      <w:r>
        <w:t xml:space="preserve"> </w:t>
      </w:r>
      <w:proofErr w:type="spellStart"/>
      <w:r>
        <w:t>kinder</w:t>
      </w:r>
      <w:proofErr w:type="spellEnd"/>
      <w:r>
        <w:t xml:space="preserve"> </w:t>
      </w:r>
      <w:proofErr w:type="spellStart"/>
      <w:r>
        <w:t>muessig</w:t>
      </w:r>
      <w:proofErr w:type="spellEnd"/>
      <w:r>
        <w:t xml:space="preserve"> sein / von aller </w:t>
      </w:r>
      <w:proofErr w:type="spellStart"/>
      <w:r>
        <w:t>arbayt</w:t>
      </w:r>
      <w:proofErr w:type="spellEnd"/>
      <w:r>
        <w:t xml:space="preserve"> am Sabbat / spricht Gott. </w:t>
      </w:r>
      <w:proofErr w:type="spellStart"/>
      <w:r>
        <w:t>Warumb</w:t>
      </w:r>
      <w:proofErr w:type="spellEnd"/>
      <w:r>
        <w:t xml:space="preserve">? das </w:t>
      </w:r>
      <w:proofErr w:type="spellStart"/>
      <w:r>
        <w:t>sy</w:t>
      </w:r>
      <w:proofErr w:type="spellEnd"/>
      <w:r>
        <w:t xml:space="preserve"> sich erholen </w:t>
      </w:r>
      <w:proofErr w:type="spellStart"/>
      <w:r>
        <w:t>unnd</w:t>
      </w:r>
      <w:proofErr w:type="spellEnd"/>
      <w:r>
        <w:t xml:space="preserve"> erfrischen / in der </w:t>
      </w:r>
      <w:proofErr w:type="spellStart"/>
      <w:r>
        <w:t>ruwe</w:t>
      </w:r>
      <w:proofErr w:type="spellEnd"/>
      <w:r>
        <w:t xml:space="preserve">. </w:t>
      </w:r>
    </w:p>
    <w:p w14:paraId="55204686" w14:textId="77777777" w:rsidR="003E64A2" w:rsidRDefault="003E64A2" w:rsidP="003E64A2">
      <w:pPr>
        <w:pStyle w:val="StandardWeb"/>
      </w:pPr>
      <w:r>
        <w:t xml:space="preserve">Der koch </w:t>
      </w:r>
      <w:proofErr w:type="spellStart"/>
      <w:r>
        <w:t>unnd</w:t>
      </w:r>
      <w:proofErr w:type="spellEnd"/>
      <w:r>
        <w:t xml:space="preserve"> </w:t>
      </w:r>
      <w:proofErr w:type="spellStart"/>
      <w:r>
        <w:t>koechin</w:t>
      </w:r>
      <w:proofErr w:type="spellEnd"/>
      <w:r>
        <w:t xml:space="preserve"> / haben auch </w:t>
      </w:r>
      <w:proofErr w:type="spellStart"/>
      <w:r>
        <w:t>dise</w:t>
      </w:r>
      <w:proofErr w:type="spellEnd"/>
      <w:r>
        <w:t xml:space="preserve"> </w:t>
      </w:r>
      <w:proofErr w:type="spellStart"/>
      <w:r>
        <w:t>freyhait</w:t>
      </w:r>
      <w:proofErr w:type="spellEnd"/>
      <w:r>
        <w:t xml:space="preserve"> / das </w:t>
      </w:r>
      <w:proofErr w:type="spellStart"/>
      <w:r>
        <w:t>sy</w:t>
      </w:r>
      <w:proofErr w:type="spellEnd"/>
      <w:r>
        <w:t xml:space="preserve"> den </w:t>
      </w:r>
      <w:proofErr w:type="spellStart"/>
      <w:r>
        <w:t>sibenden</w:t>
      </w:r>
      <w:proofErr w:type="spellEnd"/>
      <w:r>
        <w:t xml:space="preserve"> tag </w:t>
      </w:r>
      <w:proofErr w:type="spellStart"/>
      <w:r>
        <w:t>nit</w:t>
      </w:r>
      <w:proofErr w:type="spellEnd"/>
      <w:r>
        <w:t xml:space="preserve"> pflichtig </w:t>
      </w:r>
      <w:proofErr w:type="spellStart"/>
      <w:r>
        <w:t>seind</w:t>
      </w:r>
      <w:proofErr w:type="spellEnd"/>
      <w:r>
        <w:t xml:space="preserve"> / </w:t>
      </w:r>
      <w:proofErr w:type="spellStart"/>
      <w:r>
        <w:t>ain</w:t>
      </w:r>
      <w:proofErr w:type="spellEnd"/>
      <w:r>
        <w:t xml:space="preserve"> </w:t>
      </w:r>
      <w:proofErr w:type="spellStart"/>
      <w:r>
        <w:t>fewr</w:t>
      </w:r>
      <w:proofErr w:type="spellEnd"/>
      <w:r>
        <w:t xml:space="preserve"> zu machen / des gleichen der </w:t>
      </w:r>
      <w:proofErr w:type="spellStart"/>
      <w:r>
        <w:t>offenhaysser</w:t>
      </w:r>
      <w:proofErr w:type="spellEnd"/>
      <w:r>
        <w:t xml:space="preserve"> </w:t>
      </w:r>
      <w:proofErr w:type="spellStart"/>
      <w:r>
        <w:t>unnd</w:t>
      </w:r>
      <w:proofErr w:type="spellEnd"/>
      <w:r>
        <w:t xml:space="preserve"> andere </w:t>
      </w:r>
      <w:proofErr w:type="spellStart"/>
      <w:r>
        <w:t>personen.Denn</w:t>
      </w:r>
      <w:proofErr w:type="spellEnd"/>
      <w:r>
        <w:t xml:space="preserve"> </w:t>
      </w:r>
      <w:proofErr w:type="spellStart"/>
      <w:r>
        <w:t>Got</w:t>
      </w:r>
      <w:proofErr w:type="spellEnd"/>
      <w:r>
        <w:t xml:space="preserve"> spricht. </w:t>
      </w:r>
      <w:proofErr w:type="spellStart"/>
      <w:r>
        <w:t>Ir</w:t>
      </w:r>
      <w:proofErr w:type="spellEnd"/>
      <w:r>
        <w:t xml:space="preserve"> sollt nicht </w:t>
      </w:r>
      <w:proofErr w:type="spellStart"/>
      <w:r>
        <w:t>ain</w:t>
      </w:r>
      <w:proofErr w:type="spellEnd"/>
      <w:r>
        <w:t xml:space="preserve"> </w:t>
      </w:r>
      <w:proofErr w:type="spellStart"/>
      <w:r>
        <w:t>fewr</w:t>
      </w:r>
      <w:proofErr w:type="spellEnd"/>
      <w:r>
        <w:t xml:space="preserve"> anzünden am Sabbat das </w:t>
      </w:r>
      <w:proofErr w:type="spellStart"/>
      <w:r>
        <w:t>ye</w:t>
      </w:r>
      <w:proofErr w:type="spellEnd"/>
      <w:r>
        <w:t xml:space="preserve"> den </w:t>
      </w:r>
      <w:proofErr w:type="spellStart"/>
      <w:r>
        <w:t>arbaytern</w:t>
      </w:r>
      <w:proofErr w:type="spellEnd"/>
      <w:r>
        <w:t xml:space="preserve"> zu gut gesagt ist. </w:t>
      </w:r>
    </w:p>
    <w:p w14:paraId="523E78EA" w14:textId="77777777" w:rsidR="003E64A2" w:rsidRDefault="003E64A2" w:rsidP="003E64A2">
      <w:pPr>
        <w:pStyle w:val="StandardWeb"/>
      </w:pPr>
      <w:proofErr w:type="spellStart"/>
      <w:r>
        <w:t>Kürtzlich</w:t>
      </w:r>
      <w:proofErr w:type="spellEnd"/>
      <w:r>
        <w:t xml:space="preserve"> / </w:t>
      </w:r>
      <w:proofErr w:type="spellStart"/>
      <w:r>
        <w:t>got</w:t>
      </w:r>
      <w:proofErr w:type="spellEnd"/>
      <w:r>
        <w:t xml:space="preserve"> hat alle </w:t>
      </w:r>
      <w:proofErr w:type="spellStart"/>
      <w:r>
        <w:t>haußvaeter</w:t>
      </w:r>
      <w:proofErr w:type="spellEnd"/>
      <w:r>
        <w:t xml:space="preserve"> verstrickt / das </w:t>
      </w:r>
      <w:proofErr w:type="spellStart"/>
      <w:r>
        <w:t>sy</w:t>
      </w:r>
      <w:proofErr w:type="spellEnd"/>
      <w:r>
        <w:t xml:space="preserve"> / </w:t>
      </w:r>
      <w:proofErr w:type="spellStart"/>
      <w:r>
        <w:t>jr</w:t>
      </w:r>
      <w:proofErr w:type="spellEnd"/>
      <w:r>
        <w:t xml:space="preserve"> </w:t>
      </w:r>
      <w:proofErr w:type="spellStart"/>
      <w:r>
        <w:t>gesynde</w:t>
      </w:r>
      <w:proofErr w:type="spellEnd"/>
      <w:r>
        <w:t xml:space="preserve"> am Sabbat / </w:t>
      </w:r>
      <w:proofErr w:type="spellStart"/>
      <w:r>
        <w:t>muessig</w:t>
      </w:r>
      <w:proofErr w:type="spellEnd"/>
      <w:r>
        <w:t xml:space="preserve"> </w:t>
      </w:r>
      <w:proofErr w:type="spellStart"/>
      <w:r>
        <w:t>unnd</w:t>
      </w:r>
      <w:proofErr w:type="spellEnd"/>
      <w:r>
        <w:t xml:space="preserve"> ledig sollen </w:t>
      </w:r>
      <w:proofErr w:type="spellStart"/>
      <w:r>
        <w:t>geen</w:t>
      </w:r>
      <w:proofErr w:type="spellEnd"/>
      <w:r>
        <w:t xml:space="preserve"> lassen. </w:t>
      </w:r>
      <w:proofErr w:type="spellStart"/>
      <w:r>
        <w:t>Vil</w:t>
      </w:r>
      <w:proofErr w:type="spellEnd"/>
      <w:r>
        <w:t xml:space="preserve"> </w:t>
      </w:r>
      <w:proofErr w:type="spellStart"/>
      <w:r>
        <w:t>mer</w:t>
      </w:r>
      <w:proofErr w:type="spellEnd"/>
      <w:r>
        <w:t xml:space="preserve"> </w:t>
      </w:r>
      <w:proofErr w:type="spellStart"/>
      <w:r>
        <w:t>seind</w:t>
      </w:r>
      <w:proofErr w:type="spellEnd"/>
      <w:r>
        <w:t xml:space="preserve"> die arme </w:t>
      </w:r>
      <w:proofErr w:type="spellStart"/>
      <w:r>
        <w:t>lewte</w:t>
      </w:r>
      <w:proofErr w:type="spellEnd"/>
      <w:r>
        <w:t xml:space="preserve"> frey von den </w:t>
      </w:r>
      <w:proofErr w:type="spellStart"/>
      <w:r>
        <w:t>frondiensten</w:t>
      </w:r>
      <w:proofErr w:type="spellEnd"/>
      <w:r>
        <w:t xml:space="preserve">. </w:t>
      </w:r>
      <w:proofErr w:type="spellStart"/>
      <w:r>
        <w:t>Unn</w:t>
      </w:r>
      <w:proofErr w:type="spellEnd"/>
      <w:r>
        <w:t xml:space="preserve"> </w:t>
      </w:r>
      <w:proofErr w:type="spellStart"/>
      <w:r>
        <w:t>jr</w:t>
      </w:r>
      <w:proofErr w:type="spellEnd"/>
      <w:r>
        <w:t xml:space="preserve"> obersten sollten </w:t>
      </w:r>
      <w:proofErr w:type="spellStart"/>
      <w:r>
        <w:t>sy</w:t>
      </w:r>
      <w:proofErr w:type="spellEnd"/>
      <w:r>
        <w:t xml:space="preserve"> nicht </w:t>
      </w:r>
      <w:proofErr w:type="spellStart"/>
      <w:r>
        <w:t>treyben</w:t>
      </w:r>
      <w:proofErr w:type="spellEnd"/>
      <w:r>
        <w:t xml:space="preserve"> / das </w:t>
      </w:r>
      <w:proofErr w:type="spellStart"/>
      <w:r>
        <w:t>sy</w:t>
      </w:r>
      <w:proofErr w:type="spellEnd"/>
      <w:r>
        <w:t xml:space="preserve"> am Sabbats tag etwas thun / oder dienen sollten / es sey mit </w:t>
      </w:r>
      <w:proofErr w:type="spellStart"/>
      <w:r>
        <w:t>faren</w:t>
      </w:r>
      <w:proofErr w:type="spellEnd"/>
      <w:r>
        <w:t xml:space="preserve"> / </w:t>
      </w:r>
      <w:proofErr w:type="spellStart"/>
      <w:r>
        <w:t>geen</w:t>
      </w:r>
      <w:proofErr w:type="spellEnd"/>
      <w:r>
        <w:t xml:space="preserve"> / oder </w:t>
      </w:r>
      <w:proofErr w:type="spellStart"/>
      <w:r>
        <w:t>waserlay</w:t>
      </w:r>
      <w:proofErr w:type="spellEnd"/>
      <w:r>
        <w:t xml:space="preserve"> </w:t>
      </w:r>
      <w:proofErr w:type="spellStart"/>
      <w:r>
        <w:t>werck</w:t>
      </w:r>
      <w:proofErr w:type="spellEnd"/>
      <w:r>
        <w:t xml:space="preserve"> es sey. </w:t>
      </w:r>
      <w:proofErr w:type="spellStart"/>
      <w:r>
        <w:t>Noetigen</w:t>
      </w:r>
      <w:proofErr w:type="spellEnd"/>
      <w:r>
        <w:t xml:space="preserve"> </w:t>
      </w:r>
      <w:proofErr w:type="spellStart"/>
      <w:r>
        <w:t>sy</w:t>
      </w:r>
      <w:proofErr w:type="spellEnd"/>
      <w:r>
        <w:t xml:space="preserve"> aber </w:t>
      </w:r>
      <w:proofErr w:type="spellStart"/>
      <w:r>
        <w:t>jre</w:t>
      </w:r>
      <w:proofErr w:type="spellEnd"/>
      <w:r>
        <w:t xml:space="preserve"> </w:t>
      </w:r>
      <w:proofErr w:type="spellStart"/>
      <w:r>
        <w:t>undtersassen</w:t>
      </w:r>
      <w:proofErr w:type="spellEnd"/>
      <w:r>
        <w:t xml:space="preserve"> zur </w:t>
      </w:r>
      <w:proofErr w:type="spellStart"/>
      <w:r>
        <w:t>arbayt</w:t>
      </w:r>
      <w:proofErr w:type="spellEnd"/>
      <w:r>
        <w:t xml:space="preserve"> / oder diensten / so thun </w:t>
      </w:r>
      <w:proofErr w:type="spellStart"/>
      <w:r>
        <w:t>sy</w:t>
      </w:r>
      <w:proofErr w:type="spellEnd"/>
      <w:r>
        <w:t xml:space="preserve"> wider Gott / und </w:t>
      </w:r>
      <w:proofErr w:type="spellStart"/>
      <w:r>
        <w:t>yeben</w:t>
      </w:r>
      <w:proofErr w:type="spellEnd"/>
      <w:r>
        <w:t xml:space="preserve"> </w:t>
      </w:r>
      <w:proofErr w:type="spellStart"/>
      <w:r>
        <w:t>gewalt</w:t>
      </w:r>
      <w:proofErr w:type="spellEnd"/>
      <w:r>
        <w:t xml:space="preserve"> / und Tyranney / gegen </w:t>
      </w:r>
      <w:proofErr w:type="spellStart"/>
      <w:r>
        <w:t>jrem</w:t>
      </w:r>
      <w:proofErr w:type="spellEnd"/>
      <w:r>
        <w:t xml:space="preserve"> </w:t>
      </w:r>
      <w:proofErr w:type="spellStart"/>
      <w:r>
        <w:t>naechsten</w:t>
      </w:r>
      <w:proofErr w:type="spellEnd"/>
      <w:r>
        <w:t xml:space="preserve"> / </w:t>
      </w:r>
      <w:proofErr w:type="spellStart"/>
      <w:r>
        <w:t>unn</w:t>
      </w:r>
      <w:proofErr w:type="spellEnd"/>
      <w:r>
        <w:t xml:space="preserve"> geben </w:t>
      </w:r>
      <w:proofErr w:type="spellStart"/>
      <w:r>
        <w:t>gnugsame</w:t>
      </w:r>
      <w:proofErr w:type="spellEnd"/>
      <w:r>
        <w:t xml:space="preserve"> </w:t>
      </w:r>
      <w:proofErr w:type="spellStart"/>
      <w:r>
        <w:t>ursachen</w:t>
      </w:r>
      <w:proofErr w:type="spellEnd"/>
      <w:r>
        <w:t xml:space="preserve"> dem </w:t>
      </w:r>
      <w:proofErr w:type="spellStart"/>
      <w:r>
        <w:t>undtersassen</w:t>
      </w:r>
      <w:proofErr w:type="spellEnd"/>
      <w:r>
        <w:t xml:space="preserve"> zu widersprechen </w:t>
      </w:r>
      <w:proofErr w:type="spellStart"/>
      <w:r>
        <w:t>jrer</w:t>
      </w:r>
      <w:proofErr w:type="spellEnd"/>
      <w:r>
        <w:t xml:space="preserve"> </w:t>
      </w:r>
      <w:proofErr w:type="spellStart"/>
      <w:r>
        <w:t>oberkait</w:t>
      </w:r>
      <w:proofErr w:type="spellEnd"/>
      <w:r>
        <w:t xml:space="preserve">. </w:t>
      </w:r>
    </w:p>
    <w:p w14:paraId="41B19AF9" w14:textId="77777777" w:rsidR="003E64A2" w:rsidRDefault="003E64A2" w:rsidP="003E64A2">
      <w:pPr>
        <w:pStyle w:val="berschrift2"/>
      </w:pPr>
      <w:r>
        <w:t xml:space="preserve">5: Von dem </w:t>
      </w:r>
      <w:proofErr w:type="spellStart"/>
      <w:r>
        <w:t>myßbrauch</w:t>
      </w:r>
      <w:proofErr w:type="spellEnd"/>
      <w:r>
        <w:t xml:space="preserve"> des Sabbats.</w:t>
      </w:r>
    </w:p>
    <w:p w14:paraId="559326DC" w14:textId="77777777" w:rsidR="003E64A2" w:rsidRDefault="003E64A2" w:rsidP="003E64A2">
      <w:pPr>
        <w:pStyle w:val="StandardWeb"/>
      </w:pPr>
      <w:proofErr w:type="spellStart"/>
      <w:r>
        <w:t>Darauß</w:t>
      </w:r>
      <w:proofErr w:type="spellEnd"/>
      <w:r>
        <w:t xml:space="preserve"> ist zu </w:t>
      </w:r>
      <w:proofErr w:type="spellStart"/>
      <w:r>
        <w:t>mercken</w:t>
      </w:r>
      <w:proofErr w:type="spellEnd"/>
      <w:r>
        <w:t xml:space="preserve"> der </w:t>
      </w:r>
      <w:proofErr w:type="spellStart"/>
      <w:r>
        <w:t>Myßbrauch</w:t>
      </w:r>
      <w:proofErr w:type="spellEnd"/>
      <w:r>
        <w:t xml:space="preserve"> des Sabbats / </w:t>
      </w:r>
      <w:proofErr w:type="spellStart"/>
      <w:r>
        <w:t>woelcher</w:t>
      </w:r>
      <w:proofErr w:type="spellEnd"/>
      <w:r>
        <w:t xml:space="preserve"> fast </w:t>
      </w:r>
      <w:proofErr w:type="spellStart"/>
      <w:r>
        <w:t>leufftig</w:t>
      </w:r>
      <w:proofErr w:type="spellEnd"/>
      <w:r>
        <w:t xml:space="preserve"> und </w:t>
      </w:r>
      <w:proofErr w:type="spellStart"/>
      <w:r>
        <w:t>gemain</w:t>
      </w:r>
      <w:proofErr w:type="spellEnd"/>
      <w:r>
        <w:t xml:space="preserve"> / </w:t>
      </w:r>
      <w:proofErr w:type="spellStart"/>
      <w:r>
        <w:t>undter</w:t>
      </w:r>
      <w:proofErr w:type="spellEnd"/>
      <w:r>
        <w:t xml:space="preserve"> </w:t>
      </w:r>
      <w:proofErr w:type="spellStart"/>
      <w:r>
        <w:t>unnsern</w:t>
      </w:r>
      <w:proofErr w:type="spellEnd"/>
      <w:r>
        <w:t xml:space="preserve"> Christen ist / angesehen das </w:t>
      </w:r>
      <w:proofErr w:type="spellStart"/>
      <w:r>
        <w:t>sy</w:t>
      </w:r>
      <w:proofErr w:type="spellEnd"/>
      <w:r>
        <w:t xml:space="preserve"> am </w:t>
      </w:r>
      <w:proofErr w:type="spellStart"/>
      <w:r>
        <w:t>feyertage</w:t>
      </w:r>
      <w:proofErr w:type="spellEnd"/>
      <w:r>
        <w:t xml:space="preserve"> alles </w:t>
      </w:r>
      <w:proofErr w:type="spellStart"/>
      <w:r>
        <w:t>außrichten</w:t>
      </w:r>
      <w:proofErr w:type="spellEnd"/>
      <w:r>
        <w:t xml:space="preserve"> / das </w:t>
      </w:r>
      <w:proofErr w:type="spellStart"/>
      <w:r>
        <w:t>sy</w:t>
      </w:r>
      <w:proofErr w:type="spellEnd"/>
      <w:r>
        <w:t xml:space="preserve"> sonst </w:t>
      </w:r>
      <w:proofErr w:type="spellStart"/>
      <w:r>
        <w:t>undterwegen</w:t>
      </w:r>
      <w:proofErr w:type="spellEnd"/>
      <w:r>
        <w:t xml:space="preserve"> lassen. Es ist weder </w:t>
      </w:r>
      <w:proofErr w:type="spellStart"/>
      <w:r>
        <w:t>vych</w:t>
      </w:r>
      <w:proofErr w:type="spellEnd"/>
      <w:r>
        <w:t xml:space="preserve"> / noch </w:t>
      </w:r>
      <w:proofErr w:type="spellStart"/>
      <w:r>
        <w:t>knecht</w:t>
      </w:r>
      <w:proofErr w:type="spellEnd"/>
      <w:r>
        <w:t xml:space="preserve"> / noch </w:t>
      </w:r>
      <w:proofErr w:type="spellStart"/>
      <w:r>
        <w:t>maegdt</w:t>
      </w:r>
      <w:proofErr w:type="spellEnd"/>
      <w:r>
        <w:t xml:space="preserve"> sicher vor </w:t>
      </w:r>
      <w:proofErr w:type="spellStart"/>
      <w:r>
        <w:t>jnen</w:t>
      </w:r>
      <w:proofErr w:type="spellEnd"/>
      <w:r>
        <w:t xml:space="preserve"> / </w:t>
      </w:r>
      <w:proofErr w:type="spellStart"/>
      <w:r>
        <w:t>unnd</w:t>
      </w:r>
      <w:proofErr w:type="spellEnd"/>
      <w:r>
        <w:t xml:space="preserve"> ich bin in </w:t>
      </w:r>
      <w:proofErr w:type="spellStart"/>
      <w:r>
        <w:t>deme</w:t>
      </w:r>
      <w:proofErr w:type="spellEnd"/>
      <w:r>
        <w:t xml:space="preserve"> </w:t>
      </w:r>
      <w:proofErr w:type="spellStart"/>
      <w:r>
        <w:t>mitt</w:t>
      </w:r>
      <w:proofErr w:type="spellEnd"/>
      <w:r>
        <w:t xml:space="preserve"> </w:t>
      </w:r>
      <w:proofErr w:type="spellStart"/>
      <w:r>
        <w:t>jn</w:t>
      </w:r>
      <w:proofErr w:type="spellEnd"/>
      <w:r>
        <w:t xml:space="preserve"> </w:t>
      </w:r>
      <w:proofErr w:type="spellStart"/>
      <w:r>
        <w:t>straeflich</w:t>
      </w:r>
      <w:proofErr w:type="spellEnd"/>
      <w:r>
        <w:t xml:space="preserve">. Wenn des </w:t>
      </w:r>
      <w:proofErr w:type="spellStart"/>
      <w:r>
        <w:t>feyertags</w:t>
      </w:r>
      <w:proofErr w:type="spellEnd"/>
      <w:r>
        <w:t xml:space="preserve"> gebrauchen </w:t>
      </w:r>
      <w:proofErr w:type="spellStart"/>
      <w:r>
        <w:t>sy</w:t>
      </w:r>
      <w:proofErr w:type="spellEnd"/>
      <w:r>
        <w:t xml:space="preserve"> </w:t>
      </w:r>
      <w:proofErr w:type="spellStart"/>
      <w:r>
        <w:t>jre</w:t>
      </w:r>
      <w:proofErr w:type="spellEnd"/>
      <w:r>
        <w:t xml:space="preserve"> </w:t>
      </w:r>
      <w:proofErr w:type="spellStart"/>
      <w:r>
        <w:t>pferde</w:t>
      </w:r>
      <w:proofErr w:type="spellEnd"/>
      <w:r>
        <w:t xml:space="preserve"> / die </w:t>
      </w:r>
      <w:proofErr w:type="spellStart"/>
      <w:r>
        <w:t>ain</w:t>
      </w:r>
      <w:proofErr w:type="spellEnd"/>
      <w:r>
        <w:t xml:space="preserve"> </w:t>
      </w:r>
      <w:proofErr w:type="spellStart"/>
      <w:r>
        <w:t>gantze</w:t>
      </w:r>
      <w:proofErr w:type="spellEnd"/>
      <w:r>
        <w:t xml:space="preserve"> </w:t>
      </w:r>
      <w:proofErr w:type="spellStart"/>
      <w:r>
        <w:t>wochen</w:t>
      </w:r>
      <w:proofErr w:type="spellEnd"/>
      <w:r>
        <w:t xml:space="preserve"> im </w:t>
      </w:r>
      <w:proofErr w:type="spellStart"/>
      <w:r>
        <w:t>pfluge</w:t>
      </w:r>
      <w:proofErr w:type="spellEnd"/>
      <w:r>
        <w:t xml:space="preserve"> / oder wagen / </w:t>
      </w:r>
      <w:proofErr w:type="spellStart"/>
      <w:r>
        <w:t>getzogen</w:t>
      </w:r>
      <w:proofErr w:type="spellEnd"/>
      <w:r>
        <w:t xml:space="preserve"> / den </w:t>
      </w:r>
      <w:proofErr w:type="spellStart"/>
      <w:r>
        <w:t>Sibenden</w:t>
      </w:r>
      <w:proofErr w:type="spellEnd"/>
      <w:r>
        <w:t xml:space="preserve"> tage / am Sabbat / </w:t>
      </w:r>
      <w:proofErr w:type="spellStart"/>
      <w:r>
        <w:t>Reytten</w:t>
      </w:r>
      <w:proofErr w:type="spellEnd"/>
      <w:r>
        <w:t xml:space="preserve"> </w:t>
      </w:r>
      <w:proofErr w:type="spellStart"/>
      <w:r>
        <w:t>sy</w:t>
      </w:r>
      <w:proofErr w:type="spellEnd"/>
      <w:r>
        <w:t xml:space="preserve"> </w:t>
      </w:r>
      <w:proofErr w:type="spellStart"/>
      <w:r>
        <w:t>uber</w:t>
      </w:r>
      <w:proofErr w:type="spellEnd"/>
      <w:r>
        <w:t xml:space="preserve"> </w:t>
      </w:r>
      <w:proofErr w:type="spellStart"/>
      <w:r>
        <w:t>feldt</w:t>
      </w:r>
      <w:proofErr w:type="spellEnd"/>
      <w:r>
        <w:t xml:space="preserve"> zu </w:t>
      </w:r>
      <w:proofErr w:type="spellStart"/>
      <w:r>
        <w:t>jren</w:t>
      </w:r>
      <w:proofErr w:type="spellEnd"/>
      <w:r>
        <w:t xml:space="preserve"> </w:t>
      </w:r>
      <w:proofErr w:type="spellStart"/>
      <w:r>
        <w:t>freünden</w:t>
      </w:r>
      <w:proofErr w:type="spellEnd"/>
      <w:r>
        <w:t xml:space="preserve"> / suchen </w:t>
      </w:r>
      <w:proofErr w:type="spellStart"/>
      <w:r>
        <w:t>froeliche</w:t>
      </w:r>
      <w:proofErr w:type="spellEnd"/>
      <w:r>
        <w:t xml:space="preserve"> gesellschafften / oder </w:t>
      </w:r>
      <w:proofErr w:type="spellStart"/>
      <w:r>
        <w:t>fodern</w:t>
      </w:r>
      <w:proofErr w:type="spellEnd"/>
      <w:r>
        <w:t xml:space="preserve"> </w:t>
      </w:r>
      <w:proofErr w:type="spellStart"/>
      <w:r>
        <w:t>jre</w:t>
      </w:r>
      <w:proofErr w:type="spellEnd"/>
      <w:r>
        <w:t xml:space="preserve"> schulden ein / oder thun des </w:t>
      </w:r>
      <w:proofErr w:type="spellStart"/>
      <w:r>
        <w:t>gleychen</w:t>
      </w:r>
      <w:proofErr w:type="spellEnd"/>
      <w:r>
        <w:t xml:space="preserve"> / das doch </w:t>
      </w:r>
      <w:proofErr w:type="spellStart"/>
      <w:r>
        <w:t>offentlich</w:t>
      </w:r>
      <w:proofErr w:type="spellEnd"/>
      <w:r>
        <w:t xml:space="preserve"> wider </w:t>
      </w:r>
      <w:proofErr w:type="spellStart"/>
      <w:r>
        <w:t>got</w:t>
      </w:r>
      <w:proofErr w:type="spellEnd"/>
      <w:r>
        <w:t xml:space="preserve"> ist / der uns </w:t>
      </w:r>
      <w:proofErr w:type="spellStart"/>
      <w:r>
        <w:t>arbaytsame</w:t>
      </w:r>
      <w:proofErr w:type="spellEnd"/>
      <w:r>
        <w:t xml:space="preserve"> </w:t>
      </w:r>
      <w:proofErr w:type="spellStart"/>
      <w:r>
        <w:t>thyerer</w:t>
      </w:r>
      <w:proofErr w:type="spellEnd"/>
      <w:r>
        <w:t xml:space="preserve"> </w:t>
      </w:r>
      <w:proofErr w:type="spellStart"/>
      <w:r>
        <w:t>bescheredt</w:t>
      </w:r>
      <w:proofErr w:type="spellEnd"/>
      <w:r>
        <w:t xml:space="preserve"> / das wir </w:t>
      </w:r>
      <w:proofErr w:type="spellStart"/>
      <w:r>
        <w:t>sy</w:t>
      </w:r>
      <w:proofErr w:type="spellEnd"/>
      <w:r>
        <w:t xml:space="preserve"> sechs tage lassen </w:t>
      </w:r>
      <w:proofErr w:type="spellStart"/>
      <w:r>
        <w:t>arbaytten</w:t>
      </w:r>
      <w:proofErr w:type="spellEnd"/>
      <w:r>
        <w:t xml:space="preserve"> zu </w:t>
      </w:r>
      <w:proofErr w:type="spellStart"/>
      <w:r>
        <w:t>unnser</w:t>
      </w:r>
      <w:proofErr w:type="spellEnd"/>
      <w:r>
        <w:t xml:space="preserve"> </w:t>
      </w:r>
      <w:proofErr w:type="spellStart"/>
      <w:r>
        <w:t>narung</w:t>
      </w:r>
      <w:proofErr w:type="spellEnd"/>
      <w:r>
        <w:t xml:space="preserve"> / Aber den </w:t>
      </w:r>
      <w:proofErr w:type="spellStart"/>
      <w:r>
        <w:t>Sybenden</w:t>
      </w:r>
      <w:proofErr w:type="spellEnd"/>
      <w:r>
        <w:t xml:space="preserve"> tag sollen wir </w:t>
      </w:r>
      <w:proofErr w:type="spellStart"/>
      <w:r>
        <w:t>sy</w:t>
      </w:r>
      <w:proofErr w:type="spellEnd"/>
      <w:r>
        <w:t xml:space="preserve"> lassen </w:t>
      </w:r>
      <w:proofErr w:type="spellStart"/>
      <w:r>
        <w:t>ruwen</w:t>
      </w:r>
      <w:proofErr w:type="spellEnd"/>
      <w:r>
        <w:t xml:space="preserve"> / von des wegen / der </w:t>
      </w:r>
      <w:proofErr w:type="spellStart"/>
      <w:r>
        <w:t>sy</w:t>
      </w:r>
      <w:proofErr w:type="spellEnd"/>
      <w:r>
        <w:t xml:space="preserve"> bescheret </w:t>
      </w:r>
      <w:proofErr w:type="spellStart"/>
      <w:r>
        <w:t>hatt</w:t>
      </w:r>
      <w:proofErr w:type="spellEnd"/>
      <w:r>
        <w:t xml:space="preserve"> / und der </w:t>
      </w:r>
      <w:proofErr w:type="spellStart"/>
      <w:r>
        <w:t>sy</w:t>
      </w:r>
      <w:proofErr w:type="spellEnd"/>
      <w:r>
        <w:t xml:space="preserve"> </w:t>
      </w:r>
      <w:proofErr w:type="spellStart"/>
      <w:r>
        <w:t>unns</w:t>
      </w:r>
      <w:proofErr w:type="spellEnd"/>
      <w:r>
        <w:t xml:space="preserve"> mit </w:t>
      </w:r>
      <w:proofErr w:type="spellStart"/>
      <w:r>
        <w:t>jren</w:t>
      </w:r>
      <w:proofErr w:type="spellEnd"/>
      <w:r>
        <w:t xml:space="preserve"> </w:t>
      </w:r>
      <w:proofErr w:type="spellStart"/>
      <w:r>
        <w:t>angehefften</w:t>
      </w:r>
      <w:proofErr w:type="spellEnd"/>
      <w:r>
        <w:t xml:space="preserve"> </w:t>
      </w:r>
      <w:proofErr w:type="spellStart"/>
      <w:r>
        <w:t>freyhaytten</w:t>
      </w:r>
      <w:proofErr w:type="spellEnd"/>
      <w:r>
        <w:t xml:space="preserve"> </w:t>
      </w:r>
      <w:proofErr w:type="spellStart"/>
      <w:r>
        <w:t>bescheert</w:t>
      </w:r>
      <w:proofErr w:type="spellEnd"/>
      <w:r>
        <w:t xml:space="preserve"> und gibt / </w:t>
      </w:r>
      <w:proofErr w:type="spellStart"/>
      <w:r>
        <w:t>auff</w:t>
      </w:r>
      <w:proofErr w:type="spellEnd"/>
      <w:r>
        <w:t xml:space="preserve"> das </w:t>
      </w:r>
      <w:proofErr w:type="spellStart"/>
      <w:r>
        <w:t>sy</w:t>
      </w:r>
      <w:proofErr w:type="spellEnd"/>
      <w:r>
        <w:t xml:space="preserve"> zu </w:t>
      </w:r>
      <w:proofErr w:type="spellStart"/>
      <w:r>
        <w:t>krefften</w:t>
      </w:r>
      <w:proofErr w:type="spellEnd"/>
      <w:r>
        <w:t xml:space="preserve"> / kommen / und </w:t>
      </w:r>
      <w:proofErr w:type="spellStart"/>
      <w:r>
        <w:t>jre</w:t>
      </w:r>
      <w:proofErr w:type="spellEnd"/>
      <w:r>
        <w:t xml:space="preserve"> </w:t>
      </w:r>
      <w:proofErr w:type="spellStart"/>
      <w:r>
        <w:t>arbayt</w:t>
      </w:r>
      <w:proofErr w:type="spellEnd"/>
      <w:r>
        <w:t xml:space="preserve"> </w:t>
      </w:r>
      <w:proofErr w:type="spellStart"/>
      <w:r>
        <w:t>volgende</w:t>
      </w:r>
      <w:proofErr w:type="spellEnd"/>
      <w:r>
        <w:t xml:space="preserve"> thun </w:t>
      </w:r>
      <w:proofErr w:type="spellStart"/>
      <w:r>
        <w:t>koenten</w:t>
      </w:r>
      <w:proofErr w:type="spellEnd"/>
      <w:r>
        <w:t xml:space="preserve">. Da </w:t>
      </w:r>
      <w:proofErr w:type="spellStart"/>
      <w:r>
        <w:t>ersteet</w:t>
      </w:r>
      <w:proofErr w:type="spellEnd"/>
      <w:r>
        <w:t xml:space="preserve"> </w:t>
      </w:r>
      <w:proofErr w:type="spellStart"/>
      <w:r>
        <w:t>verachtung</w:t>
      </w:r>
      <w:proofErr w:type="spellEnd"/>
      <w:r>
        <w:t xml:space="preserve"> / nicht </w:t>
      </w:r>
      <w:proofErr w:type="spellStart"/>
      <w:r>
        <w:t>allain</w:t>
      </w:r>
      <w:proofErr w:type="spellEnd"/>
      <w:r>
        <w:t xml:space="preserve"> </w:t>
      </w:r>
      <w:proofErr w:type="spellStart"/>
      <w:r>
        <w:t>goettlichs</w:t>
      </w:r>
      <w:proofErr w:type="spellEnd"/>
      <w:r>
        <w:t xml:space="preserve"> willens / der es haben will / das wir das </w:t>
      </w:r>
      <w:proofErr w:type="spellStart"/>
      <w:r>
        <w:t>arbaytsam</w:t>
      </w:r>
      <w:proofErr w:type="spellEnd"/>
      <w:r>
        <w:t xml:space="preserve"> </w:t>
      </w:r>
      <w:proofErr w:type="spellStart"/>
      <w:r>
        <w:t>thyer</w:t>
      </w:r>
      <w:proofErr w:type="spellEnd"/>
      <w:r>
        <w:t xml:space="preserve"> lassen </w:t>
      </w:r>
      <w:proofErr w:type="spellStart"/>
      <w:r>
        <w:t>feyren</w:t>
      </w:r>
      <w:proofErr w:type="spellEnd"/>
      <w:r>
        <w:t xml:space="preserve"> / </w:t>
      </w:r>
      <w:proofErr w:type="spellStart"/>
      <w:r>
        <w:t>sonder</w:t>
      </w:r>
      <w:proofErr w:type="spellEnd"/>
      <w:r>
        <w:t xml:space="preserve"> auch der </w:t>
      </w:r>
      <w:proofErr w:type="spellStart"/>
      <w:r>
        <w:t>gabe</w:t>
      </w:r>
      <w:proofErr w:type="spellEnd"/>
      <w:r>
        <w:t xml:space="preserve"> Gottes / </w:t>
      </w:r>
      <w:proofErr w:type="spellStart"/>
      <w:r>
        <w:t>woelche</w:t>
      </w:r>
      <w:proofErr w:type="spellEnd"/>
      <w:r>
        <w:t xml:space="preserve"> wir </w:t>
      </w:r>
      <w:proofErr w:type="spellStart"/>
      <w:r>
        <w:t>mitt</w:t>
      </w:r>
      <w:proofErr w:type="spellEnd"/>
      <w:r>
        <w:t xml:space="preserve"> </w:t>
      </w:r>
      <w:proofErr w:type="spellStart"/>
      <w:r>
        <w:t>dancksagung</w:t>
      </w:r>
      <w:proofErr w:type="spellEnd"/>
      <w:r>
        <w:t xml:space="preserve"> </w:t>
      </w:r>
      <w:proofErr w:type="spellStart"/>
      <w:r>
        <w:t>annemen</w:t>
      </w:r>
      <w:proofErr w:type="spellEnd"/>
      <w:r>
        <w:t xml:space="preserve"> und brauchen sollten. </w:t>
      </w:r>
      <w:proofErr w:type="spellStart"/>
      <w:r>
        <w:t>Unnd</w:t>
      </w:r>
      <w:proofErr w:type="spellEnd"/>
      <w:r>
        <w:t xml:space="preserve"> doch </w:t>
      </w:r>
      <w:proofErr w:type="spellStart"/>
      <w:r>
        <w:t>zuthun</w:t>
      </w:r>
      <w:proofErr w:type="spellEnd"/>
      <w:r>
        <w:t xml:space="preserve"> (als Gott will) </w:t>
      </w:r>
      <w:proofErr w:type="spellStart"/>
      <w:r>
        <w:t>gantz</w:t>
      </w:r>
      <w:proofErr w:type="spellEnd"/>
      <w:r>
        <w:t xml:space="preserve"> </w:t>
      </w:r>
      <w:proofErr w:type="spellStart"/>
      <w:r>
        <w:t>sewmig</w:t>
      </w:r>
      <w:proofErr w:type="spellEnd"/>
      <w:r>
        <w:t xml:space="preserve"> und widerspenstig </w:t>
      </w:r>
      <w:proofErr w:type="spellStart"/>
      <w:r>
        <w:t>seynd</w:t>
      </w:r>
      <w:proofErr w:type="spellEnd"/>
      <w:r>
        <w:t xml:space="preserve">. Da </w:t>
      </w:r>
      <w:proofErr w:type="spellStart"/>
      <w:r>
        <w:t>kumpt</w:t>
      </w:r>
      <w:proofErr w:type="spellEnd"/>
      <w:r>
        <w:t xml:space="preserve"> das </w:t>
      </w:r>
      <w:proofErr w:type="spellStart"/>
      <w:r>
        <w:t>grewlich</w:t>
      </w:r>
      <w:proofErr w:type="spellEnd"/>
      <w:r>
        <w:t xml:space="preserve"> </w:t>
      </w:r>
      <w:proofErr w:type="spellStart"/>
      <w:r>
        <w:t>laster</w:t>
      </w:r>
      <w:proofErr w:type="spellEnd"/>
      <w:r>
        <w:t xml:space="preserve"> her / </w:t>
      </w:r>
      <w:proofErr w:type="spellStart"/>
      <w:r>
        <w:t>unachtsamigkait</w:t>
      </w:r>
      <w:proofErr w:type="spellEnd"/>
      <w:r>
        <w:t xml:space="preserve"> </w:t>
      </w:r>
      <w:proofErr w:type="spellStart"/>
      <w:r>
        <w:t>gottes</w:t>
      </w:r>
      <w:proofErr w:type="spellEnd"/>
      <w:r>
        <w:t xml:space="preserve"> / das die </w:t>
      </w:r>
      <w:proofErr w:type="spellStart"/>
      <w:r>
        <w:t>menschen</w:t>
      </w:r>
      <w:proofErr w:type="spellEnd"/>
      <w:r>
        <w:t xml:space="preserve"> / </w:t>
      </w:r>
      <w:proofErr w:type="spellStart"/>
      <w:r>
        <w:t>gott</w:t>
      </w:r>
      <w:proofErr w:type="spellEnd"/>
      <w:r>
        <w:t xml:space="preserve"> weder suchen noch achten / </w:t>
      </w:r>
      <w:proofErr w:type="spellStart"/>
      <w:r>
        <w:t>Woelches</w:t>
      </w:r>
      <w:proofErr w:type="spellEnd"/>
      <w:r>
        <w:t xml:space="preserve"> </w:t>
      </w:r>
      <w:proofErr w:type="spellStart"/>
      <w:r>
        <w:t>laster</w:t>
      </w:r>
      <w:proofErr w:type="spellEnd"/>
      <w:r>
        <w:t xml:space="preserve"> Gott </w:t>
      </w:r>
      <w:proofErr w:type="spellStart"/>
      <w:r>
        <w:t>offtmals</w:t>
      </w:r>
      <w:proofErr w:type="spellEnd"/>
      <w:r>
        <w:t xml:space="preserve"> an dem </w:t>
      </w:r>
      <w:proofErr w:type="spellStart"/>
      <w:r>
        <w:t>vyhe</w:t>
      </w:r>
      <w:proofErr w:type="spellEnd"/>
      <w:r>
        <w:t xml:space="preserve"> straffet / mit </w:t>
      </w:r>
      <w:proofErr w:type="spellStart"/>
      <w:r>
        <w:t>woelchem</w:t>
      </w:r>
      <w:proofErr w:type="spellEnd"/>
      <w:r>
        <w:t xml:space="preserve"> wir sündigen / und </w:t>
      </w:r>
      <w:proofErr w:type="spellStart"/>
      <w:r>
        <w:t>lesset</w:t>
      </w:r>
      <w:proofErr w:type="spellEnd"/>
      <w:r>
        <w:t xml:space="preserve"> uns sterben oder verderben / und wir </w:t>
      </w:r>
      <w:proofErr w:type="spellStart"/>
      <w:r>
        <w:t>woellen</w:t>
      </w:r>
      <w:proofErr w:type="spellEnd"/>
      <w:r>
        <w:t xml:space="preserve"> </w:t>
      </w:r>
      <w:proofErr w:type="spellStart"/>
      <w:r>
        <w:t>dennest</w:t>
      </w:r>
      <w:proofErr w:type="spellEnd"/>
      <w:r>
        <w:t xml:space="preserve"> / weder schuld noch </w:t>
      </w:r>
      <w:proofErr w:type="spellStart"/>
      <w:r>
        <w:t>sünd</w:t>
      </w:r>
      <w:proofErr w:type="spellEnd"/>
      <w:r>
        <w:t xml:space="preserve"> erkennen / und beschuldigen die Zauberer und Zauberinne. Aber unsern </w:t>
      </w:r>
      <w:proofErr w:type="spellStart"/>
      <w:r>
        <w:t>widerwillen</w:t>
      </w:r>
      <w:proofErr w:type="spellEnd"/>
      <w:r>
        <w:t xml:space="preserve"> zu </w:t>
      </w:r>
      <w:proofErr w:type="spellStart"/>
      <w:r>
        <w:t>got</w:t>
      </w:r>
      <w:proofErr w:type="spellEnd"/>
      <w:r>
        <w:t xml:space="preserve"> / </w:t>
      </w:r>
      <w:proofErr w:type="spellStart"/>
      <w:r>
        <w:t>woellen</w:t>
      </w:r>
      <w:proofErr w:type="spellEnd"/>
      <w:r>
        <w:t xml:space="preserve"> wir </w:t>
      </w:r>
      <w:proofErr w:type="spellStart"/>
      <w:r>
        <w:t>nit</w:t>
      </w:r>
      <w:proofErr w:type="spellEnd"/>
      <w:r>
        <w:t xml:space="preserve"> </w:t>
      </w:r>
      <w:proofErr w:type="spellStart"/>
      <w:r>
        <w:t>behertzen</w:t>
      </w:r>
      <w:proofErr w:type="spellEnd"/>
      <w:r>
        <w:t xml:space="preserve"> / achten auch unsere </w:t>
      </w:r>
      <w:proofErr w:type="spellStart"/>
      <w:r>
        <w:t>unachsamkait</w:t>
      </w:r>
      <w:proofErr w:type="spellEnd"/>
      <w:r>
        <w:t xml:space="preserve"> für </w:t>
      </w:r>
      <w:proofErr w:type="spellStart"/>
      <w:r>
        <w:t>ain</w:t>
      </w:r>
      <w:proofErr w:type="spellEnd"/>
      <w:r>
        <w:t xml:space="preserve"> </w:t>
      </w:r>
      <w:proofErr w:type="spellStart"/>
      <w:r>
        <w:t>klayne</w:t>
      </w:r>
      <w:proofErr w:type="spellEnd"/>
      <w:r>
        <w:t xml:space="preserve"> </w:t>
      </w:r>
      <w:proofErr w:type="spellStart"/>
      <w:r>
        <w:t>sünde</w:t>
      </w:r>
      <w:proofErr w:type="spellEnd"/>
      <w:r>
        <w:t xml:space="preserve">. </w:t>
      </w:r>
      <w:proofErr w:type="spellStart"/>
      <w:r>
        <w:t>Darumb</w:t>
      </w:r>
      <w:proofErr w:type="spellEnd"/>
      <w:r>
        <w:t xml:space="preserve"> achtet uns </w:t>
      </w:r>
      <w:proofErr w:type="spellStart"/>
      <w:r>
        <w:t>got</w:t>
      </w:r>
      <w:proofErr w:type="spellEnd"/>
      <w:r>
        <w:t xml:space="preserve"> auch für nichts / und </w:t>
      </w:r>
      <w:proofErr w:type="spellStart"/>
      <w:r>
        <w:t>darumb</w:t>
      </w:r>
      <w:proofErr w:type="spellEnd"/>
      <w:r>
        <w:t xml:space="preserve"> </w:t>
      </w:r>
      <w:proofErr w:type="spellStart"/>
      <w:r>
        <w:t>gets</w:t>
      </w:r>
      <w:proofErr w:type="spellEnd"/>
      <w:r>
        <w:t xml:space="preserve"> wie es </w:t>
      </w:r>
      <w:proofErr w:type="spellStart"/>
      <w:r>
        <w:t>kan</w:t>
      </w:r>
      <w:proofErr w:type="spellEnd"/>
      <w:r>
        <w:t xml:space="preserve"> / und wir sehen. </w:t>
      </w:r>
    </w:p>
    <w:p w14:paraId="0946AF0D" w14:textId="77777777" w:rsidR="003E64A2" w:rsidRDefault="003E64A2" w:rsidP="003E64A2">
      <w:pPr>
        <w:pStyle w:val="StandardWeb"/>
      </w:pPr>
      <w:r>
        <w:t xml:space="preserve">Des </w:t>
      </w:r>
      <w:proofErr w:type="spellStart"/>
      <w:r>
        <w:t>gleychen</w:t>
      </w:r>
      <w:proofErr w:type="spellEnd"/>
      <w:r>
        <w:t xml:space="preserve"> / ist das </w:t>
      </w:r>
      <w:proofErr w:type="spellStart"/>
      <w:r>
        <w:t>ain</w:t>
      </w:r>
      <w:proofErr w:type="spellEnd"/>
      <w:r>
        <w:t xml:space="preserve"> </w:t>
      </w:r>
      <w:proofErr w:type="spellStart"/>
      <w:r>
        <w:t>Myßbrauch</w:t>
      </w:r>
      <w:proofErr w:type="spellEnd"/>
      <w:r>
        <w:t xml:space="preserve"> / das wir unsere knechte oder </w:t>
      </w:r>
      <w:proofErr w:type="spellStart"/>
      <w:r>
        <w:t>kinder</w:t>
      </w:r>
      <w:proofErr w:type="spellEnd"/>
      <w:r>
        <w:t xml:space="preserve"> / des </w:t>
      </w:r>
      <w:proofErr w:type="spellStart"/>
      <w:r>
        <w:t>feyertags</w:t>
      </w:r>
      <w:proofErr w:type="spellEnd"/>
      <w:r>
        <w:t xml:space="preserve"> zu der </w:t>
      </w:r>
      <w:proofErr w:type="spellStart"/>
      <w:r>
        <w:t>arbayt</w:t>
      </w:r>
      <w:proofErr w:type="spellEnd"/>
      <w:r>
        <w:t xml:space="preserve"> dringen / und ziehen </w:t>
      </w:r>
      <w:proofErr w:type="spellStart"/>
      <w:r>
        <w:t>sy</w:t>
      </w:r>
      <w:proofErr w:type="spellEnd"/>
      <w:r>
        <w:t xml:space="preserve"> von </w:t>
      </w:r>
      <w:proofErr w:type="spellStart"/>
      <w:r>
        <w:t>jrer</w:t>
      </w:r>
      <w:proofErr w:type="spellEnd"/>
      <w:r>
        <w:t xml:space="preserve"> </w:t>
      </w:r>
      <w:proofErr w:type="spellStart"/>
      <w:r>
        <w:t>ruwe</w:t>
      </w:r>
      <w:proofErr w:type="spellEnd"/>
      <w:r>
        <w:t xml:space="preserve">. Ich rede von der </w:t>
      </w:r>
      <w:proofErr w:type="spellStart"/>
      <w:r>
        <w:t>ruwe</w:t>
      </w:r>
      <w:proofErr w:type="spellEnd"/>
      <w:r>
        <w:t xml:space="preserve"> Gottes </w:t>
      </w:r>
      <w:proofErr w:type="spellStart"/>
      <w:r>
        <w:t>nit</w:t>
      </w:r>
      <w:proofErr w:type="spellEnd"/>
      <w:r>
        <w:t xml:space="preserve"> von der </w:t>
      </w:r>
      <w:proofErr w:type="spellStart"/>
      <w:r>
        <w:t>ruwe</w:t>
      </w:r>
      <w:proofErr w:type="spellEnd"/>
      <w:r>
        <w:t xml:space="preserve"> des </w:t>
      </w:r>
      <w:proofErr w:type="spellStart"/>
      <w:r>
        <w:t>spils</w:t>
      </w:r>
      <w:proofErr w:type="spellEnd"/>
      <w:r>
        <w:t xml:space="preserve"> / des </w:t>
      </w:r>
      <w:proofErr w:type="spellStart"/>
      <w:r>
        <w:t>saussens</w:t>
      </w:r>
      <w:proofErr w:type="spellEnd"/>
      <w:r>
        <w:t xml:space="preserve"> / des </w:t>
      </w:r>
      <w:proofErr w:type="spellStart"/>
      <w:r>
        <w:t>wollusts</w:t>
      </w:r>
      <w:proofErr w:type="spellEnd"/>
      <w:r>
        <w:t xml:space="preserve"> / und </w:t>
      </w:r>
      <w:proofErr w:type="spellStart"/>
      <w:r>
        <w:t>schwoerens</w:t>
      </w:r>
      <w:proofErr w:type="spellEnd"/>
      <w:r>
        <w:t xml:space="preserve">. </w:t>
      </w:r>
    </w:p>
    <w:p w14:paraId="77B63320" w14:textId="77777777" w:rsidR="003E64A2" w:rsidRDefault="003E64A2" w:rsidP="003E64A2">
      <w:pPr>
        <w:pStyle w:val="StandardWeb"/>
      </w:pPr>
      <w:r>
        <w:t xml:space="preserve">Die aber also </w:t>
      </w:r>
      <w:proofErr w:type="spellStart"/>
      <w:r>
        <w:t>ruwen</w:t>
      </w:r>
      <w:proofErr w:type="spellEnd"/>
      <w:r>
        <w:t xml:space="preserve"> die </w:t>
      </w:r>
      <w:proofErr w:type="spellStart"/>
      <w:r>
        <w:t>feyren</w:t>
      </w:r>
      <w:proofErr w:type="spellEnd"/>
      <w:r>
        <w:t xml:space="preserve"> das </w:t>
      </w:r>
      <w:proofErr w:type="spellStart"/>
      <w:r>
        <w:t>spilbret</w:t>
      </w:r>
      <w:proofErr w:type="spellEnd"/>
      <w:r>
        <w:t xml:space="preserve"> und </w:t>
      </w:r>
      <w:proofErr w:type="spellStart"/>
      <w:r>
        <w:t>jre</w:t>
      </w:r>
      <w:proofErr w:type="spellEnd"/>
      <w:r>
        <w:t xml:space="preserve"> </w:t>
      </w:r>
      <w:proofErr w:type="spellStart"/>
      <w:r>
        <w:t>würffel</w:t>
      </w:r>
      <w:proofErr w:type="spellEnd"/>
      <w:r>
        <w:t xml:space="preserve"> / karten / </w:t>
      </w:r>
      <w:proofErr w:type="spellStart"/>
      <w:r>
        <w:t>schachbrete</w:t>
      </w:r>
      <w:proofErr w:type="spellEnd"/>
      <w:r>
        <w:t xml:space="preserve"> und das </w:t>
      </w:r>
      <w:proofErr w:type="spellStart"/>
      <w:r>
        <w:t>Sauffen</w:t>
      </w:r>
      <w:proofErr w:type="spellEnd"/>
      <w:r>
        <w:t xml:space="preserve"> / den </w:t>
      </w:r>
      <w:proofErr w:type="spellStart"/>
      <w:r>
        <w:t>wollust</w:t>
      </w:r>
      <w:proofErr w:type="spellEnd"/>
      <w:r>
        <w:t xml:space="preserve"> / und </w:t>
      </w:r>
      <w:proofErr w:type="spellStart"/>
      <w:r>
        <w:t>geselschafft</w:t>
      </w:r>
      <w:proofErr w:type="spellEnd"/>
      <w:r>
        <w:t xml:space="preserve"> / und </w:t>
      </w:r>
      <w:proofErr w:type="spellStart"/>
      <w:r>
        <w:t>arbayten</w:t>
      </w:r>
      <w:proofErr w:type="spellEnd"/>
      <w:r>
        <w:t xml:space="preserve"> / wider </w:t>
      </w:r>
      <w:proofErr w:type="spellStart"/>
      <w:r>
        <w:t>gott</w:t>
      </w:r>
      <w:proofErr w:type="spellEnd"/>
      <w:r>
        <w:t xml:space="preserve"> und den </w:t>
      </w:r>
      <w:proofErr w:type="spellStart"/>
      <w:r>
        <w:t>naechsten</w:t>
      </w:r>
      <w:proofErr w:type="spellEnd"/>
      <w:r>
        <w:t xml:space="preserve">. Ain </w:t>
      </w:r>
      <w:proofErr w:type="spellStart"/>
      <w:r>
        <w:t>solchs</w:t>
      </w:r>
      <w:proofErr w:type="spellEnd"/>
      <w:r>
        <w:t xml:space="preserve"> </w:t>
      </w:r>
      <w:proofErr w:type="spellStart"/>
      <w:r>
        <w:t>gesinde</w:t>
      </w:r>
      <w:proofErr w:type="spellEnd"/>
      <w:r>
        <w:t xml:space="preserve"> / sollt man in </w:t>
      </w:r>
      <w:proofErr w:type="spellStart"/>
      <w:r>
        <w:t>seyner</w:t>
      </w:r>
      <w:proofErr w:type="spellEnd"/>
      <w:r>
        <w:t xml:space="preserve"> </w:t>
      </w:r>
      <w:proofErr w:type="spellStart"/>
      <w:r>
        <w:t>Teuffelischen</w:t>
      </w:r>
      <w:proofErr w:type="spellEnd"/>
      <w:r>
        <w:t xml:space="preserve"> </w:t>
      </w:r>
      <w:proofErr w:type="spellStart"/>
      <w:r>
        <w:t>ruwe</w:t>
      </w:r>
      <w:proofErr w:type="spellEnd"/>
      <w:r>
        <w:t xml:space="preserve"> hindern / und zu </w:t>
      </w:r>
      <w:proofErr w:type="spellStart"/>
      <w:r>
        <w:t>ettwas</w:t>
      </w:r>
      <w:proofErr w:type="spellEnd"/>
      <w:r>
        <w:t xml:space="preserve"> </w:t>
      </w:r>
      <w:proofErr w:type="spellStart"/>
      <w:r>
        <w:t>bessers</w:t>
      </w:r>
      <w:proofErr w:type="spellEnd"/>
      <w:r>
        <w:t xml:space="preserve"> </w:t>
      </w:r>
      <w:proofErr w:type="spellStart"/>
      <w:r>
        <w:t>raytzen</w:t>
      </w:r>
      <w:proofErr w:type="spellEnd"/>
      <w:r>
        <w:t xml:space="preserve"> / oder auch dringen. Und er </w:t>
      </w:r>
      <w:proofErr w:type="spellStart"/>
      <w:r>
        <w:t>were</w:t>
      </w:r>
      <w:proofErr w:type="spellEnd"/>
      <w:r>
        <w:t xml:space="preserve"> </w:t>
      </w:r>
      <w:proofErr w:type="spellStart"/>
      <w:r>
        <w:t>vil</w:t>
      </w:r>
      <w:proofErr w:type="spellEnd"/>
      <w:r>
        <w:t xml:space="preserve"> besser </w:t>
      </w:r>
      <w:proofErr w:type="spellStart"/>
      <w:r>
        <w:t>sy</w:t>
      </w:r>
      <w:proofErr w:type="spellEnd"/>
      <w:r>
        <w:t xml:space="preserve"> </w:t>
      </w:r>
      <w:proofErr w:type="spellStart"/>
      <w:r>
        <w:t>baweten</w:t>
      </w:r>
      <w:proofErr w:type="spellEnd"/>
      <w:r>
        <w:t xml:space="preserve"> den </w:t>
      </w:r>
      <w:proofErr w:type="spellStart"/>
      <w:r>
        <w:t>acker</w:t>
      </w:r>
      <w:proofErr w:type="spellEnd"/>
      <w:r>
        <w:t xml:space="preserve"> / dann das </w:t>
      </w:r>
      <w:proofErr w:type="spellStart"/>
      <w:r>
        <w:t>sy</w:t>
      </w:r>
      <w:proofErr w:type="spellEnd"/>
      <w:r>
        <w:t xml:space="preserve"> </w:t>
      </w:r>
      <w:proofErr w:type="spellStart"/>
      <w:r>
        <w:t>toppeln</w:t>
      </w:r>
      <w:proofErr w:type="spellEnd"/>
      <w:r>
        <w:t xml:space="preserve"> / fluchen / </w:t>
      </w:r>
      <w:proofErr w:type="spellStart"/>
      <w:r>
        <w:t>got</w:t>
      </w:r>
      <w:proofErr w:type="spellEnd"/>
      <w:r>
        <w:t xml:space="preserve"> </w:t>
      </w:r>
      <w:proofErr w:type="spellStart"/>
      <w:r>
        <w:t>lestern</w:t>
      </w:r>
      <w:proofErr w:type="spellEnd"/>
      <w:r>
        <w:t xml:space="preserve"> / sich </w:t>
      </w:r>
      <w:proofErr w:type="spellStart"/>
      <w:r>
        <w:t>vol</w:t>
      </w:r>
      <w:proofErr w:type="spellEnd"/>
      <w:r>
        <w:t xml:space="preserve"> </w:t>
      </w:r>
      <w:proofErr w:type="spellStart"/>
      <w:r>
        <w:t>sauffen</w:t>
      </w:r>
      <w:proofErr w:type="spellEnd"/>
      <w:r>
        <w:t xml:space="preserve"> / </w:t>
      </w:r>
      <w:proofErr w:type="spellStart"/>
      <w:r>
        <w:t>unkeüschen</w:t>
      </w:r>
      <w:proofErr w:type="spellEnd"/>
      <w:r>
        <w:t xml:space="preserve"> / verreden / verspotten / </w:t>
      </w:r>
      <w:proofErr w:type="spellStart"/>
      <w:r>
        <w:t>schlahen</w:t>
      </w:r>
      <w:proofErr w:type="spellEnd"/>
      <w:r>
        <w:t xml:space="preserve"> / </w:t>
      </w:r>
      <w:proofErr w:type="spellStart"/>
      <w:r>
        <w:t>steelen</w:t>
      </w:r>
      <w:proofErr w:type="spellEnd"/>
      <w:r>
        <w:t xml:space="preserve"> / </w:t>
      </w:r>
      <w:proofErr w:type="spellStart"/>
      <w:r>
        <w:t>unn</w:t>
      </w:r>
      <w:proofErr w:type="spellEnd"/>
      <w:r>
        <w:t xml:space="preserve"> </w:t>
      </w:r>
      <w:proofErr w:type="spellStart"/>
      <w:r>
        <w:t>moerden</w:t>
      </w:r>
      <w:proofErr w:type="spellEnd"/>
      <w:r>
        <w:t xml:space="preserve">. Von solchen </w:t>
      </w:r>
      <w:proofErr w:type="spellStart"/>
      <w:r>
        <w:t>teuffelischen</w:t>
      </w:r>
      <w:proofErr w:type="spellEnd"/>
      <w:r>
        <w:t xml:space="preserve"> </w:t>
      </w:r>
      <w:proofErr w:type="spellStart"/>
      <w:r>
        <w:t>feyrtagen</w:t>
      </w:r>
      <w:proofErr w:type="spellEnd"/>
      <w:r>
        <w:t xml:space="preserve"> rede ich </w:t>
      </w:r>
      <w:proofErr w:type="spellStart"/>
      <w:r>
        <w:t>nit</w:t>
      </w:r>
      <w:proofErr w:type="spellEnd"/>
      <w:r>
        <w:t xml:space="preserve"> / die auch </w:t>
      </w:r>
      <w:proofErr w:type="spellStart"/>
      <w:r>
        <w:t>kain</w:t>
      </w:r>
      <w:proofErr w:type="spellEnd"/>
      <w:r>
        <w:t xml:space="preserve"> </w:t>
      </w:r>
      <w:proofErr w:type="spellStart"/>
      <w:r>
        <w:t>ruw</w:t>
      </w:r>
      <w:proofErr w:type="spellEnd"/>
      <w:r>
        <w:t xml:space="preserve"> haben wie dann </w:t>
      </w:r>
      <w:proofErr w:type="spellStart"/>
      <w:r>
        <w:t>offentlich</w:t>
      </w:r>
      <w:proofErr w:type="spellEnd"/>
      <w:r>
        <w:t xml:space="preserve"> an den </w:t>
      </w:r>
      <w:proofErr w:type="spellStart"/>
      <w:r>
        <w:t>truncknen</w:t>
      </w:r>
      <w:proofErr w:type="spellEnd"/>
      <w:r>
        <w:t xml:space="preserve"> knechten ist zu </w:t>
      </w:r>
      <w:proofErr w:type="spellStart"/>
      <w:r>
        <w:t>mercken</w:t>
      </w:r>
      <w:proofErr w:type="spellEnd"/>
      <w:r>
        <w:t xml:space="preserve"> die des andern </w:t>
      </w:r>
      <w:proofErr w:type="spellStart"/>
      <w:r>
        <w:t>tages</w:t>
      </w:r>
      <w:proofErr w:type="spellEnd"/>
      <w:r>
        <w:t xml:space="preserve"> / weder </w:t>
      </w:r>
      <w:proofErr w:type="spellStart"/>
      <w:r>
        <w:t>kopff</w:t>
      </w:r>
      <w:proofErr w:type="spellEnd"/>
      <w:r>
        <w:t xml:space="preserve"> noch </w:t>
      </w:r>
      <w:proofErr w:type="spellStart"/>
      <w:r>
        <w:t>glyder</w:t>
      </w:r>
      <w:proofErr w:type="spellEnd"/>
      <w:r>
        <w:t xml:space="preserve"> </w:t>
      </w:r>
      <w:proofErr w:type="spellStart"/>
      <w:r>
        <w:t>auff</w:t>
      </w:r>
      <w:proofErr w:type="spellEnd"/>
      <w:r>
        <w:t xml:space="preserve"> heben </w:t>
      </w:r>
      <w:proofErr w:type="spellStart"/>
      <w:r>
        <w:t>koenden</w:t>
      </w:r>
      <w:proofErr w:type="spellEnd"/>
      <w:r>
        <w:t xml:space="preserve"> / vor grosser </w:t>
      </w:r>
      <w:proofErr w:type="spellStart"/>
      <w:r>
        <w:t>arbait</w:t>
      </w:r>
      <w:proofErr w:type="spellEnd"/>
      <w:r>
        <w:t xml:space="preserve"> / die </w:t>
      </w:r>
      <w:proofErr w:type="spellStart"/>
      <w:r>
        <w:t>sy</w:t>
      </w:r>
      <w:proofErr w:type="spellEnd"/>
      <w:r>
        <w:t xml:space="preserve"> / des </w:t>
      </w:r>
      <w:proofErr w:type="spellStart"/>
      <w:r>
        <w:t>feyrtages</w:t>
      </w:r>
      <w:proofErr w:type="spellEnd"/>
      <w:r>
        <w:t xml:space="preserve"> / an dem </w:t>
      </w:r>
      <w:proofErr w:type="spellStart"/>
      <w:r>
        <w:t>bier</w:t>
      </w:r>
      <w:proofErr w:type="spellEnd"/>
      <w:r>
        <w:t xml:space="preserve"> </w:t>
      </w:r>
      <w:proofErr w:type="spellStart"/>
      <w:r>
        <w:t>zapffen</w:t>
      </w:r>
      <w:proofErr w:type="spellEnd"/>
      <w:r>
        <w:t xml:space="preserve"> / oder in der </w:t>
      </w:r>
      <w:proofErr w:type="spellStart"/>
      <w:r>
        <w:t>weynkandeln</w:t>
      </w:r>
      <w:proofErr w:type="spellEnd"/>
      <w:r>
        <w:t xml:space="preserve"> </w:t>
      </w:r>
      <w:proofErr w:type="spellStart"/>
      <w:r>
        <w:t>gethon</w:t>
      </w:r>
      <w:proofErr w:type="spellEnd"/>
      <w:r>
        <w:t xml:space="preserve"> haben. </w:t>
      </w:r>
    </w:p>
    <w:p w14:paraId="23D455AD" w14:textId="77777777" w:rsidR="003E64A2" w:rsidRDefault="003E64A2" w:rsidP="003E64A2">
      <w:pPr>
        <w:pStyle w:val="StandardWeb"/>
      </w:pPr>
      <w:r>
        <w:t xml:space="preserve">Aber wenn </w:t>
      </w:r>
      <w:proofErr w:type="spellStart"/>
      <w:r>
        <w:t>ain</w:t>
      </w:r>
      <w:proofErr w:type="spellEnd"/>
      <w:r>
        <w:t xml:space="preserve"> </w:t>
      </w:r>
      <w:proofErr w:type="spellStart"/>
      <w:r>
        <w:t>knecht</w:t>
      </w:r>
      <w:proofErr w:type="spellEnd"/>
      <w:r>
        <w:t xml:space="preserve"> oder </w:t>
      </w:r>
      <w:proofErr w:type="spellStart"/>
      <w:r>
        <w:t>magdt</w:t>
      </w:r>
      <w:proofErr w:type="spellEnd"/>
      <w:r>
        <w:t xml:space="preserve"> / </w:t>
      </w:r>
      <w:proofErr w:type="spellStart"/>
      <w:r>
        <w:t>jre</w:t>
      </w:r>
      <w:proofErr w:type="spellEnd"/>
      <w:r>
        <w:t xml:space="preserve"> </w:t>
      </w:r>
      <w:proofErr w:type="spellStart"/>
      <w:r>
        <w:t>muede</w:t>
      </w:r>
      <w:proofErr w:type="spellEnd"/>
      <w:r>
        <w:t xml:space="preserve"> </w:t>
      </w:r>
      <w:proofErr w:type="spellStart"/>
      <w:r>
        <w:t>glyder</w:t>
      </w:r>
      <w:proofErr w:type="spellEnd"/>
      <w:r>
        <w:t xml:space="preserve"> </w:t>
      </w:r>
      <w:proofErr w:type="spellStart"/>
      <w:r>
        <w:t>erqucieken</w:t>
      </w:r>
      <w:proofErr w:type="spellEnd"/>
      <w:r>
        <w:t xml:space="preserve"> oder erfrischen will / oder in Gott </w:t>
      </w:r>
      <w:proofErr w:type="spellStart"/>
      <w:r>
        <w:t>ruwen</w:t>
      </w:r>
      <w:proofErr w:type="spellEnd"/>
      <w:r>
        <w:t xml:space="preserve"> / so ist der </w:t>
      </w:r>
      <w:proofErr w:type="spellStart"/>
      <w:r>
        <w:t>hawß</w:t>
      </w:r>
      <w:proofErr w:type="spellEnd"/>
      <w:r>
        <w:t xml:space="preserve"> </w:t>
      </w:r>
      <w:proofErr w:type="spellStart"/>
      <w:r>
        <w:t>herr</w:t>
      </w:r>
      <w:proofErr w:type="spellEnd"/>
      <w:r>
        <w:t xml:space="preserve"> / vor Gott / schuldig / das er </w:t>
      </w:r>
      <w:proofErr w:type="spellStart"/>
      <w:r>
        <w:t>sy</w:t>
      </w:r>
      <w:proofErr w:type="spellEnd"/>
      <w:r>
        <w:t xml:space="preserve"> lasset </w:t>
      </w:r>
      <w:proofErr w:type="spellStart"/>
      <w:r>
        <w:t>ruwen</w:t>
      </w:r>
      <w:proofErr w:type="spellEnd"/>
      <w:r>
        <w:t xml:space="preserve">. Wie aber das die Christen halten / ist </w:t>
      </w:r>
      <w:proofErr w:type="spellStart"/>
      <w:r>
        <w:t>unnoettig</w:t>
      </w:r>
      <w:proofErr w:type="spellEnd"/>
      <w:r>
        <w:t xml:space="preserve"> zu </w:t>
      </w:r>
      <w:proofErr w:type="spellStart"/>
      <w:r>
        <w:t>ertzelen</w:t>
      </w:r>
      <w:proofErr w:type="spellEnd"/>
      <w:r>
        <w:t xml:space="preserve">. </w:t>
      </w:r>
      <w:proofErr w:type="spellStart"/>
      <w:r>
        <w:t>Syntemals</w:t>
      </w:r>
      <w:proofErr w:type="spellEnd"/>
      <w:r>
        <w:t xml:space="preserve"> am tag </w:t>
      </w:r>
      <w:proofErr w:type="spellStart"/>
      <w:r>
        <w:t>ligt</w:t>
      </w:r>
      <w:proofErr w:type="spellEnd"/>
      <w:r>
        <w:t xml:space="preserve"> / das </w:t>
      </w:r>
      <w:proofErr w:type="spellStart"/>
      <w:r>
        <w:t>sy</w:t>
      </w:r>
      <w:proofErr w:type="spellEnd"/>
      <w:r>
        <w:t xml:space="preserve"> </w:t>
      </w:r>
      <w:proofErr w:type="spellStart"/>
      <w:r>
        <w:t>Schlemmerey</w:t>
      </w:r>
      <w:proofErr w:type="spellEnd"/>
      <w:r>
        <w:t xml:space="preserve"> halten / </w:t>
      </w:r>
      <w:proofErr w:type="spellStart"/>
      <w:r>
        <w:t>jre</w:t>
      </w:r>
      <w:proofErr w:type="spellEnd"/>
      <w:r>
        <w:t xml:space="preserve"> </w:t>
      </w:r>
      <w:proofErr w:type="spellStart"/>
      <w:r>
        <w:t>koeche</w:t>
      </w:r>
      <w:proofErr w:type="spellEnd"/>
      <w:r>
        <w:t xml:space="preserve"> und </w:t>
      </w:r>
      <w:proofErr w:type="spellStart"/>
      <w:r>
        <w:t>koechinne</w:t>
      </w:r>
      <w:proofErr w:type="spellEnd"/>
      <w:r>
        <w:t xml:space="preserve"> / des </w:t>
      </w:r>
      <w:proofErr w:type="spellStart"/>
      <w:r>
        <w:t>hayligen</w:t>
      </w:r>
      <w:proofErr w:type="spellEnd"/>
      <w:r>
        <w:t xml:space="preserve"> tags zu </w:t>
      </w:r>
      <w:proofErr w:type="spellStart"/>
      <w:r>
        <w:t>groesser</w:t>
      </w:r>
      <w:proofErr w:type="spellEnd"/>
      <w:r>
        <w:t xml:space="preserve"> </w:t>
      </w:r>
      <w:proofErr w:type="spellStart"/>
      <w:r>
        <w:t>muehe</w:t>
      </w:r>
      <w:proofErr w:type="spellEnd"/>
      <w:r>
        <w:t xml:space="preserve"> </w:t>
      </w:r>
      <w:proofErr w:type="spellStart"/>
      <w:r>
        <w:t>unnd</w:t>
      </w:r>
      <w:proofErr w:type="spellEnd"/>
      <w:r>
        <w:t xml:space="preserve"> </w:t>
      </w:r>
      <w:proofErr w:type="spellStart"/>
      <w:r>
        <w:t>unruwe</w:t>
      </w:r>
      <w:proofErr w:type="spellEnd"/>
      <w:r>
        <w:t xml:space="preserve"> dringen / dann des </w:t>
      </w:r>
      <w:proofErr w:type="spellStart"/>
      <w:r>
        <w:t>werckeltags</w:t>
      </w:r>
      <w:proofErr w:type="spellEnd"/>
      <w:r>
        <w:t xml:space="preserve">. </w:t>
      </w:r>
    </w:p>
    <w:p w14:paraId="23E79BDA" w14:textId="77777777" w:rsidR="003E64A2" w:rsidRDefault="003E64A2" w:rsidP="003E64A2">
      <w:pPr>
        <w:pStyle w:val="StandardWeb"/>
      </w:pPr>
      <w:r>
        <w:t xml:space="preserve">Auch plagen </w:t>
      </w:r>
      <w:proofErr w:type="spellStart"/>
      <w:r>
        <w:t>sy</w:t>
      </w:r>
      <w:proofErr w:type="spellEnd"/>
      <w:r>
        <w:t xml:space="preserve"> / </w:t>
      </w:r>
      <w:proofErr w:type="spellStart"/>
      <w:r>
        <w:t>jre</w:t>
      </w:r>
      <w:proofErr w:type="spellEnd"/>
      <w:r>
        <w:t xml:space="preserve"> </w:t>
      </w:r>
      <w:proofErr w:type="spellStart"/>
      <w:r>
        <w:t>kinder</w:t>
      </w:r>
      <w:proofErr w:type="spellEnd"/>
      <w:r>
        <w:t xml:space="preserve"> </w:t>
      </w:r>
      <w:proofErr w:type="spellStart"/>
      <w:r>
        <w:t>unn</w:t>
      </w:r>
      <w:proofErr w:type="spellEnd"/>
      <w:r>
        <w:t xml:space="preserve"> </w:t>
      </w:r>
      <w:proofErr w:type="spellStart"/>
      <w:r>
        <w:t>diener</w:t>
      </w:r>
      <w:proofErr w:type="spellEnd"/>
      <w:r>
        <w:t xml:space="preserve"> / an </w:t>
      </w:r>
      <w:proofErr w:type="spellStart"/>
      <w:r>
        <w:t>zehen</w:t>
      </w:r>
      <w:proofErr w:type="spellEnd"/>
      <w:r>
        <w:t xml:space="preserve"> enden </w:t>
      </w:r>
      <w:proofErr w:type="spellStart"/>
      <w:r>
        <w:t>mer</w:t>
      </w:r>
      <w:proofErr w:type="spellEnd"/>
      <w:r>
        <w:t xml:space="preserve"> dann des </w:t>
      </w:r>
      <w:proofErr w:type="spellStart"/>
      <w:r>
        <w:t>werckeltags</w:t>
      </w:r>
      <w:proofErr w:type="spellEnd"/>
      <w:r>
        <w:t xml:space="preserve"> / </w:t>
      </w:r>
      <w:proofErr w:type="spellStart"/>
      <w:r>
        <w:t>unn</w:t>
      </w:r>
      <w:proofErr w:type="spellEnd"/>
      <w:r>
        <w:t xml:space="preserve"> vergessen </w:t>
      </w:r>
      <w:proofErr w:type="spellStart"/>
      <w:r>
        <w:t>jrer</w:t>
      </w:r>
      <w:proofErr w:type="spellEnd"/>
      <w:r>
        <w:t xml:space="preserve"> pflichte / die </w:t>
      </w:r>
      <w:proofErr w:type="spellStart"/>
      <w:r>
        <w:t>sy</w:t>
      </w:r>
      <w:proofErr w:type="spellEnd"/>
      <w:r>
        <w:t xml:space="preserve"> </w:t>
      </w:r>
      <w:proofErr w:type="spellStart"/>
      <w:r>
        <w:t>got</w:t>
      </w:r>
      <w:proofErr w:type="spellEnd"/>
      <w:r>
        <w:t xml:space="preserve"> in </w:t>
      </w:r>
      <w:proofErr w:type="spellStart"/>
      <w:r>
        <w:t>jrer</w:t>
      </w:r>
      <w:proofErr w:type="spellEnd"/>
      <w:r>
        <w:t xml:space="preserve"> </w:t>
      </w:r>
      <w:proofErr w:type="spellStart"/>
      <w:r>
        <w:t>Tauffe</w:t>
      </w:r>
      <w:proofErr w:type="spellEnd"/>
      <w:r>
        <w:t xml:space="preserve"> </w:t>
      </w:r>
      <w:proofErr w:type="spellStart"/>
      <w:r>
        <w:t>gethon</w:t>
      </w:r>
      <w:proofErr w:type="spellEnd"/>
      <w:r>
        <w:t xml:space="preserve"> haben / und widerstreben Gottes </w:t>
      </w:r>
      <w:proofErr w:type="spellStart"/>
      <w:r>
        <w:t>gebott</w:t>
      </w:r>
      <w:proofErr w:type="spellEnd"/>
      <w:r>
        <w:t xml:space="preserve"> und </w:t>
      </w:r>
      <w:proofErr w:type="spellStart"/>
      <w:r>
        <w:t>mund</w:t>
      </w:r>
      <w:proofErr w:type="spellEnd"/>
      <w:r>
        <w:t xml:space="preserve"> / und </w:t>
      </w:r>
      <w:proofErr w:type="spellStart"/>
      <w:r>
        <w:t>jrem</w:t>
      </w:r>
      <w:proofErr w:type="spellEnd"/>
      <w:r>
        <w:t xml:space="preserve"> glauben </w:t>
      </w:r>
      <w:proofErr w:type="spellStart"/>
      <w:r>
        <w:t>seynd</w:t>
      </w:r>
      <w:proofErr w:type="spellEnd"/>
      <w:r>
        <w:t xml:space="preserve"> </w:t>
      </w:r>
      <w:proofErr w:type="spellStart"/>
      <w:r>
        <w:t>sy</w:t>
      </w:r>
      <w:proofErr w:type="spellEnd"/>
      <w:r>
        <w:t xml:space="preserve"> widerspenstig. Denn </w:t>
      </w:r>
      <w:proofErr w:type="spellStart"/>
      <w:r>
        <w:t>muessigkait</w:t>
      </w:r>
      <w:proofErr w:type="spellEnd"/>
      <w:r>
        <w:t xml:space="preserve"> (</w:t>
      </w:r>
      <w:proofErr w:type="spellStart"/>
      <w:r>
        <w:t>woelche</w:t>
      </w:r>
      <w:proofErr w:type="spellEnd"/>
      <w:r>
        <w:t xml:space="preserve"> der </w:t>
      </w:r>
      <w:proofErr w:type="spellStart"/>
      <w:r>
        <w:t>hawßvatter</w:t>
      </w:r>
      <w:proofErr w:type="spellEnd"/>
      <w:r>
        <w:t xml:space="preserve"> </w:t>
      </w:r>
      <w:proofErr w:type="spellStart"/>
      <w:r>
        <w:t>seynem</w:t>
      </w:r>
      <w:proofErr w:type="spellEnd"/>
      <w:r>
        <w:t xml:space="preserve"> </w:t>
      </w:r>
      <w:proofErr w:type="spellStart"/>
      <w:r>
        <w:t>gesynde</w:t>
      </w:r>
      <w:proofErr w:type="spellEnd"/>
      <w:r>
        <w:t xml:space="preserve"> soll gestatten am Sabbat) ist </w:t>
      </w:r>
      <w:proofErr w:type="spellStart"/>
      <w:r>
        <w:t>ain</w:t>
      </w:r>
      <w:proofErr w:type="spellEnd"/>
      <w:r>
        <w:t xml:space="preserve"> </w:t>
      </w:r>
      <w:proofErr w:type="spellStart"/>
      <w:r>
        <w:t>wercke</w:t>
      </w:r>
      <w:proofErr w:type="spellEnd"/>
      <w:r>
        <w:t xml:space="preserve"> des </w:t>
      </w:r>
      <w:proofErr w:type="spellStart"/>
      <w:r>
        <w:t>glaubens</w:t>
      </w:r>
      <w:proofErr w:type="spellEnd"/>
      <w:r>
        <w:t xml:space="preserve"> / </w:t>
      </w:r>
      <w:proofErr w:type="spellStart"/>
      <w:r>
        <w:t>woelcher</w:t>
      </w:r>
      <w:proofErr w:type="spellEnd"/>
      <w:r>
        <w:t xml:space="preserve"> Gottes </w:t>
      </w:r>
      <w:proofErr w:type="spellStart"/>
      <w:r>
        <w:t>barmhertzigkait</w:t>
      </w:r>
      <w:proofErr w:type="spellEnd"/>
      <w:r>
        <w:t xml:space="preserve"> </w:t>
      </w:r>
      <w:proofErr w:type="spellStart"/>
      <w:r>
        <w:t>versteet</w:t>
      </w:r>
      <w:proofErr w:type="spellEnd"/>
      <w:r>
        <w:t xml:space="preserve"> / und in frischem </w:t>
      </w:r>
      <w:proofErr w:type="spellStart"/>
      <w:r>
        <w:t>gedaechtnus</w:t>
      </w:r>
      <w:proofErr w:type="spellEnd"/>
      <w:r>
        <w:t xml:space="preserve"> </w:t>
      </w:r>
      <w:proofErr w:type="spellStart"/>
      <w:r>
        <w:t>helt</w:t>
      </w:r>
      <w:proofErr w:type="spellEnd"/>
      <w:r>
        <w:t xml:space="preserve"> / </w:t>
      </w:r>
      <w:proofErr w:type="spellStart"/>
      <w:r>
        <w:t>dz</w:t>
      </w:r>
      <w:proofErr w:type="spellEnd"/>
      <w:r>
        <w:t xml:space="preserve"> </w:t>
      </w:r>
      <w:proofErr w:type="spellStart"/>
      <w:r>
        <w:t>jm</w:t>
      </w:r>
      <w:proofErr w:type="spellEnd"/>
      <w:r>
        <w:t xml:space="preserve"> </w:t>
      </w:r>
      <w:proofErr w:type="spellStart"/>
      <w:r>
        <w:t>got</w:t>
      </w:r>
      <w:proofErr w:type="spellEnd"/>
      <w:r>
        <w:t xml:space="preserve"> </w:t>
      </w:r>
      <w:proofErr w:type="spellStart"/>
      <w:r>
        <w:t>wol</w:t>
      </w:r>
      <w:proofErr w:type="spellEnd"/>
      <w:r>
        <w:t xml:space="preserve"> </w:t>
      </w:r>
      <w:proofErr w:type="spellStart"/>
      <w:r>
        <w:t>gethon</w:t>
      </w:r>
      <w:proofErr w:type="spellEnd"/>
      <w:r>
        <w:t xml:space="preserve"> hat. </w:t>
      </w:r>
      <w:proofErr w:type="spellStart"/>
      <w:r>
        <w:t>Dieweyl</w:t>
      </w:r>
      <w:proofErr w:type="spellEnd"/>
      <w:r>
        <w:t xml:space="preserve"> </w:t>
      </w:r>
      <w:proofErr w:type="spellStart"/>
      <w:r>
        <w:t>ye</w:t>
      </w:r>
      <w:proofErr w:type="spellEnd"/>
      <w:r>
        <w:t xml:space="preserve"> der </w:t>
      </w:r>
      <w:proofErr w:type="spellStart"/>
      <w:r>
        <w:t>mensch</w:t>
      </w:r>
      <w:proofErr w:type="spellEnd"/>
      <w:r>
        <w:t xml:space="preserve"> </w:t>
      </w:r>
      <w:proofErr w:type="spellStart"/>
      <w:r>
        <w:t>indaechtig</w:t>
      </w:r>
      <w:proofErr w:type="spellEnd"/>
      <w:r>
        <w:t xml:space="preserve"> seyn soll / der </w:t>
      </w:r>
      <w:proofErr w:type="spellStart"/>
      <w:r>
        <w:t>wolthaeten</w:t>
      </w:r>
      <w:proofErr w:type="spellEnd"/>
      <w:r>
        <w:t xml:space="preserve"> </w:t>
      </w:r>
      <w:proofErr w:type="spellStart"/>
      <w:r>
        <w:t>gottes</w:t>
      </w:r>
      <w:proofErr w:type="spellEnd"/>
      <w:r>
        <w:t xml:space="preserve"> / das Gott unsere </w:t>
      </w:r>
      <w:proofErr w:type="spellStart"/>
      <w:r>
        <w:t>vaetter</w:t>
      </w:r>
      <w:proofErr w:type="spellEnd"/>
      <w:r>
        <w:t xml:space="preserve"> / </w:t>
      </w:r>
      <w:proofErr w:type="spellStart"/>
      <w:r>
        <w:t>auß</w:t>
      </w:r>
      <w:proofErr w:type="spellEnd"/>
      <w:r>
        <w:t xml:space="preserve"> dem </w:t>
      </w:r>
      <w:proofErr w:type="spellStart"/>
      <w:r>
        <w:t>arbaytsamen</w:t>
      </w:r>
      <w:proofErr w:type="spellEnd"/>
      <w:r>
        <w:t xml:space="preserve"> und </w:t>
      </w:r>
      <w:proofErr w:type="spellStart"/>
      <w:r>
        <w:t>unvertraeglichem</w:t>
      </w:r>
      <w:proofErr w:type="spellEnd"/>
      <w:r>
        <w:t xml:space="preserve"> dienst der </w:t>
      </w:r>
      <w:proofErr w:type="spellStart"/>
      <w:r>
        <w:t>sy</w:t>
      </w:r>
      <w:proofErr w:type="spellEnd"/>
      <w:r>
        <w:t xml:space="preserve"> in Egypten drucket / </w:t>
      </w:r>
      <w:proofErr w:type="spellStart"/>
      <w:r>
        <w:t>erloest</w:t>
      </w:r>
      <w:proofErr w:type="spellEnd"/>
      <w:r>
        <w:t xml:space="preserve"> / und zu </w:t>
      </w:r>
      <w:proofErr w:type="spellStart"/>
      <w:r>
        <w:t>ruwe</w:t>
      </w:r>
      <w:proofErr w:type="spellEnd"/>
      <w:r>
        <w:t xml:space="preserve"> / und </w:t>
      </w:r>
      <w:proofErr w:type="spellStart"/>
      <w:r>
        <w:t>muessigkait</w:t>
      </w:r>
      <w:proofErr w:type="spellEnd"/>
      <w:r>
        <w:t xml:space="preserve"> gebracht hat. </w:t>
      </w:r>
      <w:proofErr w:type="spellStart"/>
      <w:r>
        <w:t>Darumb</w:t>
      </w:r>
      <w:proofErr w:type="spellEnd"/>
      <w:r>
        <w:t xml:space="preserve"> soll der </w:t>
      </w:r>
      <w:proofErr w:type="spellStart"/>
      <w:r>
        <w:t>mensch</w:t>
      </w:r>
      <w:proofErr w:type="spellEnd"/>
      <w:r>
        <w:t xml:space="preserve"> </w:t>
      </w:r>
      <w:proofErr w:type="spellStart"/>
      <w:r>
        <w:t>widerumb</w:t>
      </w:r>
      <w:proofErr w:type="spellEnd"/>
      <w:r>
        <w:t xml:space="preserve"> </w:t>
      </w:r>
      <w:proofErr w:type="spellStart"/>
      <w:r>
        <w:t>außbrechen</w:t>
      </w:r>
      <w:proofErr w:type="spellEnd"/>
      <w:r>
        <w:t xml:space="preserve"> mit </w:t>
      </w:r>
      <w:proofErr w:type="spellStart"/>
      <w:r>
        <w:t>barmhertzigen</w:t>
      </w:r>
      <w:proofErr w:type="spellEnd"/>
      <w:r>
        <w:t xml:space="preserve"> </w:t>
      </w:r>
      <w:proofErr w:type="spellStart"/>
      <w:r>
        <w:t>wercken</w:t>
      </w:r>
      <w:proofErr w:type="spellEnd"/>
      <w:r>
        <w:t xml:space="preserve"> / und </w:t>
      </w:r>
      <w:proofErr w:type="spellStart"/>
      <w:r>
        <w:t>willigklich</w:t>
      </w:r>
      <w:proofErr w:type="spellEnd"/>
      <w:r>
        <w:t xml:space="preserve"> zu geben / das seyn </w:t>
      </w:r>
      <w:proofErr w:type="spellStart"/>
      <w:r>
        <w:t>gesind</w:t>
      </w:r>
      <w:proofErr w:type="spellEnd"/>
      <w:r>
        <w:t xml:space="preserve"> / </w:t>
      </w:r>
      <w:proofErr w:type="spellStart"/>
      <w:r>
        <w:t>auff</w:t>
      </w:r>
      <w:proofErr w:type="spellEnd"/>
      <w:r>
        <w:t xml:space="preserve"> den </w:t>
      </w:r>
      <w:proofErr w:type="spellStart"/>
      <w:r>
        <w:t>sibenden</w:t>
      </w:r>
      <w:proofErr w:type="spellEnd"/>
      <w:r>
        <w:t xml:space="preserve"> tag / auch </w:t>
      </w:r>
      <w:proofErr w:type="spellStart"/>
      <w:r>
        <w:t>ruwen</w:t>
      </w:r>
      <w:proofErr w:type="spellEnd"/>
      <w:r>
        <w:t xml:space="preserve"> </w:t>
      </w:r>
      <w:proofErr w:type="spellStart"/>
      <w:r>
        <w:t>unn</w:t>
      </w:r>
      <w:proofErr w:type="spellEnd"/>
      <w:r>
        <w:t xml:space="preserve"> </w:t>
      </w:r>
      <w:proofErr w:type="spellStart"/>
      <w:r>
        <w:t>muessig</w:t>
      </w:r>
      <w:proofErr w:type="spellEnd"/>
      <w:r>
        <w:t xml:space="preserve"> seyn mag. Wenn derhalben spricht </w:t>
      </w:r>
      <w:proofErr w:type="spellStart"/>
      <w:r>
        <w:t>Got</w:t>
      </w:r>
      <w:proofErr w:type="spellEnd"/>
      <w:r>
        <w:t xml:space="preserve"> / du </w:t>
      </w:r>
      <w:proofErr w:type="spellStart"/>
      <w:r>
        <w:t>solt</w:t>
      </w:r>
      <w:proofErr w:type="spellEnd"/>
      <w:r>
        <w:t xml:space="preserve"> den </w:t>
      </w:r>
      <w:proofErr w:type="spellStart"/>
      <w:r>
        <w:t>Sybenden</w:t>
      </w:r>
      <w:proofErr w:type="spellEnd"/>
      <w:r>
        <w:t xml:space="preserve"> tag </w:t>
      </w:r>
      <w:proofErr w:type="spellStart"/>
      <w:r>
        <w:t>kayn</w:t>
      </w:r>
      <w:proofErr w:type="spellEnd"/>
      <w:r>
        <w:t xml:space="preserve"> </w:t>
      </w:r>
      <w:proofErr w:type="spellStart"/>
      <w:r>
        <w:t>werck</w:t>
      </w:r>
      <w:proofErr w:type="spellEnd"/>
      <w:r>
        <w:t xml:space="preserve"> thun etc. </w:t>
      </w:r>
      <w:proofErr w:type="spellStart"/>
      <w:r>
        <w:t>Auff</w:t>
      </w:r>
      <w:proofErr w:type="spellEnd"/>
      <w:r>
        <w:t xml:space="preserve"> das dein </w:t>
      </w:r>
      <w:proofErr w:type="spellStart"/>
      <w:r>
        <w:t>knecht</w:t>
      </w:r>
      <w:proofErr w:type="spellEnd"/>
      <w:r>
        <w:t xml:space="preserve"> und </w:t>
      </w:r>
      <w:proofErr w:type="spellStart"/>
      <w:r>
        <w:t>gesynd</w:t>
      </w:r>
      <w:proofErr w:type="spellEnd"/>
      <w:r>
        <w:t xml:space="preserve"> </w:t>
      </w:r>
      <w:proofErr w:type="spellStart"/>
      <w:r>
        <w:t>ruwe</w:t>
      </w:r>
      <w:proofErr w:type="spellEnd"/>
      <w:r>
        <w:t xml:space="preserve">. Wann </w:t>
      </w:r>
      <w:proofErr w:type="spellStart"/>
      <w:r>
        <w:t>warumb</w:t>
      </w:r>
      <w:proofErr w:type="spellEnd"/>
      <w:r>
        <w:t xml:space="preserve"> du </w:t>
      </w:r>
      <w:proofErr w:type="spellStart"/>
      <w:r>
        <w:t>solt</w:t>
      </w:r>
      <w:proofErr w:type="spellEnd"/>
      <w:r>
        <w:t xml:space="preserve"> </w:t>
      </w:r>
      <w:proofErr w:type="spellStart"/>
      <w:r>
        <w:t>gedencken</w:t>
      </w:r>
      <w:proofErr w:type="spellEnd"/>
      <w:r>
        <w:t xml:space="preserve"> / wie du in Egypten gedienet / und </w:t>
      </w:r>
      <w:proofErr w:type="spellStart"/>
      <w:r>
        <w:t>got</w:t>
      </w:r>
      <w:proofErr w:type="spellEnd"/>
      <w:r>
        <w:t xml:space="preserve"> dich </w:t>
      </w:r>
      <w:proofErr w:type="spellStart"/>
      <w:r>
        <w:t>auß</w:t>
      </w:r>
      <w:proofErr w:type="spellEnd"/>
      <w:r>
        <w:t xml:space="preserve"> dem </w:t>
      </w:r>
      <w:proofErr w:type="spellStart"/>
      <w:r>
        <w:t>ofen</w:t>
      </w:r>
      <w:proofErr w:type="spellEnd"/>
      <w:r>
        <w:t xml:space="preserve"> der </w:t>
      </w:r>
      <w:proofErr w:type="spellStart"/>
      <w:r>
        <w:t>dienstbarkait</w:t>
      </w:r>
      <w:proofErr w:type="spellEnd"/>
      <w:r>
        <w:t xml:space="preserve"> </w:t>
      </w:r>
      <w:proofErr w:type="spellStart"/>
      <w:r>
        <w:t>auß</w:t>
      </w:r>
      <w:proofErr w:type="spellEnd"/>
      <w:r>
        <w:t xml:space="preserve"> gebracht / und das dir </w:t>
      </w:r>
      <w:proofErr w:type="spellStart"/>
      <w:r>
        <w:t>got</w:t>
      </w:r>
      <w:proofErr w:type="spellEnd"/>
      <w:r>
        <w:t xml:space="preserve"> derhalben den Sabbat </w:t>
      </w:r>
      <w:proofErr w:type="spellStart"/>
      <w:r>
        <w:t>gebotten</w:t>
      </w:r>
      <w:proofErr w:type="spellEnd"/>
      <w:r>
        <w:t xml:space="preserve"> </w:t>
      </w:r>
      <w:proofErr w:type="spellStart"/>
      <w:r>
        <w:t>hatt</w:t>
      </w:r>
      <w:proofErr w:type="spellEnd"/>
      <w:r>
        <w:t xml:space="preserve">. </w:t>
      </w:r>
    </w:p>
    <w:p w14:paraId="0752B10C" w14:textId="77777777" w:rsidR="003E64A2" w:rsidRDefault="003E64A2" w:rsidP="003E64A2">
      <w:pPr>
        <w:pStyle w:val="StandardWeb"/>
      </w:pPr>
      <w:r>
        <w:t xml:space="preserve">Der glaube ist </w:t>
      </w:r>
      <w:proofErr w:type="spellStart"/>
      <w:r>
        <w:t>ain</w:t>
      </w:r>
      <w:proofErr w:type="spellEnd"/>
      <w:r>
        <w:t xml:space="preserve"> </w:t>
      </w:r>
      <w:proofErr w:type="spellStart"/>
      <w:r>
        <w:t>krefftige</w:t>
      </w:r>
      <w:proofErr w:type="spellEnd"/>
      <w:r>
        <w:t xml:space="preserve"> </w:t>
      </w:r>
      <w:proofErr w:type="spellStart"/>
      <w:r>
        <w:t>weyßhayt</w:t>
      </w:r>
      <w:proofErr w:type="spellEnd"/>
      <w:r>
        <w:t xml:space="preserve"> / </w:t>
      </w:r>
      <w:proofErr w:type="spellStart"/>
      <w:r>
        <w:t>woelche</w:t>
      </w:r>
      <w:proofErr w:type="spellEnd"/>
      <w:r>
        <w:t xml:space="preserve"> Gottes </w:t>
      </w:r>
      <w:proofErr w:type="spellStart"/>
      <w:r>
        <w:t>guete</w:t>
      </w:r>
      <w:proofErr w:type="spellEnd"/>
      <w:r>
        <w:t xml:space="preserve"> / recht schmeckt / </w:t>
      </w:r>
      <w:proofErr w:type="spellStart"/>
      <w:r>
        <w:t>unnd</w:t>
      </w:r>
      <w:proofErr w:type="spellEnd"/>
      <w:r>
        <w:t xml:space="preserve"> </w:t>
      </w:r>
      <w:proofErr w:type="spellStart"/>
      <w:r>
        <w:t>versteet</w:t>
      </w:r>
      <w:proofErr w:type="spellEnd"/>
      <w:r>
        <w:t xml:space="preserve"> / wie </w:t>
      </w:r>
      <w:proofErr w:type="spellStart"/>
      <w:r>
        <w:t>gott</w:t>
      </w:r>
      <w:proofErr w:type="spellEnd"/>
      <w:r>
        <w:t xml:space="preserve"> frey gemacht </w:t>
      </w:r>
      <w:proofErr w:type="spellStart"/>
      <w:r>
        <w:t>hatt</w:t>
      </w:r>
      <w:proofErr w:type="spellEnd"/>
      <w:r>
        <w:t xml:space="preserve"> / von der </w:t>
      </w:r>
      <w:proofErr w:type="spellStart"/>
      <w:r>
        <w:t>dienstbarkayt</w:t>
      </w:r>
      <w:proofErr w:type="spellEnd"/>
      <w:r>
        <w:t xml:space="preserve"> in </w:t>
      </w:r>
      <w:proofErr w:type="spellStart"/>
      <w:r>
        <w:t>Egipten</w:t>
      </w:r>
      <w:proofErr w:type="spellEnd"/>
      <w:r>
        <w:t xml:space="preserve"> / und er </w:t>
      </w:r>
      <w:proofErr w:type="spellStart"/>
      <w:r>
        <w:t>geüst</w:t>
      </w:r>
      <w:proofErr w:type="spellEnd"/>
      <w:r>
        <w:t xml:space="preserve"> sich </w:t>
      </w:r>
      <w:proofErr w:type="spellStart"/>
      <w:r>
        <w:t>auß</w:t>
      </w:r>
      <w:proofErr w:type="spellEnd"/>
      <w:r>
        <w:t xml:space="preserve"> / gegen dem </w:t>
      </w:r>
      <w:proofErr w:type="spellStart"/>
      <w:r>
        <w:t>naechsten</w:t>
      </w:r>
      <w:proofErr w:type="spellEnd"/>
      <w:r>
        <w:t xml:space="preserve"> / der </w:t>
      </w:r>
      <w:proofErr w:type="spellStart"/>
      <w:r>
        <w:t>jm</w:t>
      </w:r>
      <w:proofErr w:type="spellEnd"/>
      <w:r>
        <w:t xml:space="preserve"> dienet / </w:t>
      </w:r>
      <w:proofErr w:type="spellStart"/>
      <w:r>
        <w:t>unnd</w:t>
      </w:r>
      <w:proofErr w:type="spellEnd"/>
      <w:r>
        <w:t xml:space="preserve"> will </w:t>
      </w:r>
      <w:proofErr w:type="spellStart"/>
      <w:r>
        <w:t>jm</w:t>
      </w:r>
      <w:proofErr w:type="spellEnd"/>
      <w:r>
        <w:t xml:space="preserve"> auch </w:t>
      </w:r>
      <w:proofErr w:type="spellStart"/>
      <w:r>
        <w:t>freyhayt</w:t>
      </w:r>
      <w:proofErr w:type="spellEnd"/>
      <w:r>
        <w:t xml:space="preserve"> </w:t>
      </w:r>
      <w:proofErr w:type="spellStart"/>
      <w:r>
        <w:t>unnd</w:t>
      </w:r>
      <w:proofErr w:type="spellEnd"/>
      <w:r>
        <w:t xml:space="preserve"> </w:t>
      </w:r>
      <w:proofErr w:type="spellStart"/>
      <w:r>
        <w:t>ruwe</w:t>
      </w:r>
      <w:proofErr w:type="spellEnd"/>
      <w:r>
        <w:t xml:space="preserve"> </w:t>
      </w:r>
      <w:proofErr w:type="spellStart"/>
      <w:r>
        <w:t>mittaylen</w:t>
      </w:r>
      <w:proofErr w:type="spellEnd"/>
      <w:r>
        <w:t xml:space="preserve"> / </w:t>
      </w:r>
      <w:proofErr w:type="spellStart"/>
      <w:r>
        <w:t>weyl</w:t>
      </w:r>
      <w:proofErr w:type="spellEnd"/>
      <w:r>
        <w:t xml:space="preserve"> er </w:t>
      </w:r>
      <w:proofErr w:type="spellStart"/>
      <w:r>
        <w:t>merckt</w:t>
      </w:r>
      <w:proofErr w:type="spellEnd"/>
      <w:r>
        <w:t xml:space="preserve"> / das Gott behagt. </w:t>
      </w:r>
    </w:p>
    <w:p w14:paraId="0A5ECB57" w14:textId="77777777" w:rsidR="003E64A2" w:rsidRDefault="003E64A2" w:rsidP="003E64A2">
      <w:pPr>
        <w:pStyle w:val="StandardWeb"/>
      </w:pPr>
      <w:proofErr w:type="spellStart"/>
      <w:r>
        <w:t>Darumb</w:t>
      </w:r>
      <w:proofErr w:type="spellEnd"/>
      <w:r>
        <w:t xml:space="preserve"> </w:t>
      </w:r>
      <w:proofErr w:type="spellStart"/>
      <w:r>
        <w:t>seynd</w:t>
      </w:r>
      <w:proofErr w:type="spellEnd"/>
      <w:r>
        <w:t xml:space="preserve"> </w:t>
      </w:r>
      <w:proofErr w:type="spellStart"/>
      <w:r>
        <w:t>sy</w:t>
      </w:r>
      <w:proofErr w:type="spellEnd"/>
      <w:r>
        <w:t xml:space="preserve"> </w:t>
      </w:r>
      <w:proofErr w:type="spellStart"/>
      <w:r>
        <w:t>nit</w:t>
      </w:r>
      <w:proofErr w:type="spellEnd"/>
      <w:r>
        <w:t xml:space="preserve"> </w:t>
      </w:r>
      <w:proofErr w:type="spellStart"/>
      <w:r>
        <w:t>glaubige</w:t>
      </w:r>
      <w:proofErr w:type="spellEnd"/>
      <w:r>
        <w:t xml:space="preserve"> / die </w:t>
      </w:r>
      <w:proofErr w:type="spellStart"/>
      <w:r>
        <w:t>jre</w:t>
      </w:r>
      <w:proofErr w:type="spellEnd"/>
      <w:r>
        <w:t xml:space="preserve"> knechte oder </w:t>
      </w:r>
      <w:proofErr w:type="spellStart"/>
      <w:r>
        <w:t>gesinde</w:t>
      </w:r>
      <w:proofErr w:type="spellEnd"/>
      <w:r>
        <w:t xml:space="preserve"> / zu der </w:t>
      </w:r>
      <w:proofErr w:type="spellStart"/>
      <w:r>
        <w:t>arb</w:t>
      </w:r>
      <w:proofErr w:type="spellEnd"/>
      <w:r>
        <w:t xml:space="preserve"> </w:t>
      </w:r>
      <w:proofErr w:type="spellStart"/>
      <w:r>
        <w:t>ayt</w:t>
      </w:r>
      <w:proofErr w:type="spellEnd"/>
      <w:r>
        <w:t xml:space="preserve"> am Sabbat </w:t>
      </w:r>
      <w:proofErr w:type="spellStart"/>
      <w:r>
        <w:t>noettigen</w:t>
      </w:r>
      <w:proofErr w:type="spellEnd"/>
      <w:r>
        <w:t xml:space="preserve">. Derhalben spricht </w:t>
      </w:r>
      <w:proofErr w:type="spellStart"/>
      <w:r>
        <w:t>gottes</w:t>
      </w:r>
      <w:proofErr w:type="spellEnd"/>
      <w:r>
        <w:t xml:space="preserve"> </w:t>
      </w:r>
      <w:proofErr w:type="spellStart"/>
      <w:r>
        <w:t>gayst</w:t>
      </w:r>
      <w:proofErr w:type="spellEnd"/>
      <w:r>
        <w:t xml:space="preserve">. Ich will </w:t>
      </w:r>
      <w:proofErr w:type="spellStart"/>
      <w:r>
        <w:t>barmhertzigkayt</w:t>
      </w:r>
      <w:proofErr w:type="spellEnd"/>
      <w:r>
        <w:t xml:space="preserve"> und </w:t>
      </w:r>
      <w:proofErr w:type="spellStart"/>
      <w:r>
        <w:t>nit</w:t>
      </w:r>
      <w:proofErr w:type="spellEnd"/>
      <w:r>
        <w:t xml:space="preserve"> </w:t>
      </w:r>
      <w:proofErr w:type="spellStart"/>
      <w:r>
        <w:t>opffer</w:t>
      </w:r>
      <w:proofErr w:type="spellEnd"/>
      <w:r>
        <w:t xml:space="preserve">. </w:t>
      </w:r>
    </w:p>
    <w:p w14:paraId="71AB81FF" w14:textId="77777777" w:rsidR="003E64A2" w:rsidRDefault="003E64A2" w:rsidP="003E64A2">
      <w:pPr>
        <w:pStyle w:val="StandardWeb"/>
      </w:pPr>
      <w:r>
        <w:t xml:space="preserve">Von </w:t>
      </w:r>
      <w:proofErr w:type="spellStart"/>
      <w:r>
        <w:t>eüsserlichen</w:t>
      </w:r>
      <w:proofErr w:type="spellEnd"/>
      <w:r>
        <w:t xml:space="preserve"> </w:t>
      </w:r>
      <w:proofErr w:type="spellStart"/>
      <w:r>
        <w:t>wercken</w:t>
      </w:r>
      <w:proofErr w:type="spellEnd"/>
      <w:r>
        <w:t xml:space="preserve"> </w:t>
      </w:r>
      <w:proofErr w:type="spellStart"/>
      <w:r>
        <w:t>unnd</w:t>
      </w:r>
      <w:proofErr w:type="spellEnd"/>
      <w:r>
        <w:t xml:space="preserve"> </w:t>
      </w:r>
      <w:proofErr w:type="spellStart"/>
      <w:r>
        <w:t>uebungen</w:t>
      </w:r>
      <w:proofErr w:type="spellEnd"/>
      <w:r>
        <w:t xml:space="preserve"> zu reden / ist es besser / das du gestattest / das dein </w:t>
      </w:r>
      <w:proofErr w:type="spellStart"/>
      <w:r>
        <w:t>gesinde</w:t>
      </w:r>
      <w:proofErr w:type="spellEnd"/>
      <w:r>
        <w:t xml:space="preserve"> Ritte / dann das du dich in </w:t>
      </w:r>
      <w:proofErr w:type="spellStart"/>
      <w:r>
        <w:t>aygner</w:t>
      </w:r>
      <w:proofErr w:type="spellEnd"/>
      <w:r>
        <w:t xml:space="preserve"> </w:t>
      </w:r>
      <w:proofErr w:type="spellStart"/>
      <w:r>
        <w:t>person</w:t>
      </w:r>
      <w:proofErr w:type="spellEnd"/>
      <w:r>
        <w:t xml:space="preserve"> </w:t>
      </w:r>
      <w:proofErr w:type="spellStart"/>
      <w:r>
        <w:t>vast</w:t>
      </w:r>
      <w:proofErr w:type="spellEnd"/>
      <w:r>
        <w:t xml:space="preserve"> enthaltest von </w:t>
      </w:r>
      <w:proofErr w:type="spellStart"/>
      <w:r>
        <w:t>dienstbarlichen</w:t>
      </w:r>
      <w:proofErr w:type="spellEnd"/>
      <w:r>
        <w:t xml:space="preserve"> </w:t>
      </w:r>
      <w:proofErr w:type="spellStart"/>
      <w:r>
        <w:t>wercken</w:t>
      </w:r>
      <w:proofErr w:type="spellEnd"/>
      <w:r>
        <w:t xml:space="preserve">. Das ist </w:t>
      </w:r>
      <w:proofErr w:type="spellStart"/>
      <w:r>
        <w:t>fleyssig</w:t>
      </w:r>
      <w:proofErr w:type="spellEnd"/>
      <w:r>
        <w:t xml:space="preserve"> gesagt und </w:t>
      </w:r>
      <w:proofErr w:type="spellStart"/>
      <w:r>
        <w:t>gemaint</w:t>
      </w:r>
      <w:proofErr w:type="spellEnd"/>
      <w:r>
        <w:t xml:space="preserve"> / das du </w:t>
      </w:r>
      <w:proofErr w:type="spellStart"/>
      <w:r>
        <w:t>widerumb</w:t>
      </w:r>
      <w:proofErr w:type="spellEnd"/>
      <w:r>
        <w:t xml:space="preserve"> </w:t>
      </w:r>
      <w:proofErr w:type="spellStart"/>
      <w:r>
        <w:t>barmhertzig</w:t>
      </w:r>
      <w:proofErr w:type="spellEnd"/>
      <w:r>
        <w:t xml:space="preserve"> seyst / als die </w:t>
      </w:r>
      <w:proofErr w:type="spellStart"/>
      <w:r>
        <w:t>gott</w:t>
      </w:r>
      <w:proofErr w:type="spellEnd"/>
      <w:r>
        <w:t xml:space="preserve"> </w:t>
      </w:r>
      <w:proofErr w:type="spellStart"/>
      <w:r>
        <w:t>barmhertzig</w:t>
      </w:r>
      <w:proofErr w:type="spellEnd"/>
      <w:r>
        <w:t xml:space="preserve"> gewest ist. </w:t>
      </w:r>
      <w:proofErr w:type="spellStart"/>
      <w:r>
        <w:t>Darumb</w:t>
      </w:r>
      <w:proofErr w:type="spellEnd"/>
      <w:r>
        <w:t xml:space="preserve"> ist das </w:t>
      </w:r>
      <w:proofErr w:type="spellStart"/>
      <w:r>
        <w:t>umbtreyben</w:t>
      </w:r>
      <w:proofErr w:type="spellEnd"/>
      <w:r>
        <w:t xml:space="preserve"> der </w:t>
      </w:r>
      <w:proofErr w:type="spellStart"/>
      <w:r>
        <w:t>hauß</w:t>
      </w:r>
      <w:proofErr w:type="spellEnd"/>
      <w:r>
        <w:t xml:space="preserve"> </w:t>
      </w:r>
      <w:proofErr w:type="spellStart"/>
      <w:r>
        <w:t>herren</w:t>
      </w:r>
      <w:proofErr w:type="spellEnd"/>
      <w:r>
        <w:t xml:space="preserve"> </w:t>
      </w:r>
      <w:proofErr w:type="spellStart"/>
      <w:r>
        <w:t>auff</w:t>
      </w:r>
      <w:proofErr w:type="spellEnd"/>
      <w:r>
        <w:t xml:space="preserve"> </w:t>
      </w:r>
      <w:proofErr w:type="spellStart"/>
      <w:r>
        <w:t>jre</w:t>
      </w:r>
      <w:proofErr w:type="spellEnd"/>
      <w:r>
        <w:t xml:space="preserve"> knechte wider </w:t>
      </w:r>
      <w:proofErr w:type="spellStart"/>
      <w:r>
        <w:t>gott</w:t>
      </w:r>
      <w:proofErr w:type="spellEnd"/>
      <w:r>
        <w:t xml:space="preserve"> / wider </w:t>
      </w:r>
      <w:proofErr w:type="spellStart"/>
      <w:r>
        <w:t>jren</w:t>
      </w:r>
      <w:proofErr w:type="spellEnd"/>
      <w:r>
        <w:t xml:space="preserve"> glauben / </w:t>
      </w:r>
      <w:proofErr w:type="spellStart"/>
      <w:r>
        <w:t>unnd</w:t>
      </w:r>
      <w:proofErr w:type="spellEnd"/>
      <w:r>
        <w:t xml:space="preserve"> wider </w:t>
      </w:r>
      <w:proofErr w:type="spellStart"/>
      <w:r>
        <w:t>jre</w:t>
      </w:r>
      <w:proofErr w:type="spellEnd"/>
      <w:r>
        <w:t xml:space="preserve"> </w:t>
      </w:r>
      <w:proofErr w:type="spellStart"/>
      <w:r>
        <w:t>Christlie</w:t>
      </w:r>
      <w:proofErr w:type="spellEnd"/>
      <w:r>
        <w:t xml:space="preserve"> pflichte / und ist </w:t>
      </w:r>
      <w:proofErr w:type="spellStart"/>
      <w:r>
        <w:t>ain</w:t>
      </w:r>
      <w:proofErr w:type="spellEnd"/>
      <w:r>
        <w:t xml:space="preserve"> </w:t>
      </w:r>
      <w:proofErr w:type="spellStart"/>
      <w:r>
        <w:t>grewlicher</w:t>
      </w:r>
      <w:proofErr w:type="spellEnd"/>
      <w:r>
        <w:t xml:space="preserve"> </w:t>
      </w:r>
      <w:proofErr w:type="spellStart"/>
      <w:r>
        <w:t>mißbrauch</w:t>
      </w:r>
      <w:proofErr w:type="spellEnd"/>
      <w:r>
        <w:t xml:space="preserve">. </w:t>
      </w:r>
    </w:p>
    <w:p w14:paraId="5BA71915" w14:textId="77777777" w:rsidR="003E64A2" w:rsidRDefault="003E64A2" w:rsidP="003E64A2">
      <w:pPr>
        <w:pStyle w:val="StandardWeb"/>
      </w:pPr>
      <w:r>
        <w:t xml:space="preserve">In </w:t>
      </w:r>
      <w:proofErr w:type="spellStart"/>
      <w:r>
        <w:t>sonderhait</w:t>
      </w:r>
      <w:proofErr w:type="spellEnd"/>
      <w:r>
        <w:t xml:space="preserve"> ist das </w:t>
      </w:r>
      <w:proofErr w:type="spellStart"/>
      <w:r>
        <w:t>ain</w:t>
      </w:r>
      <w:proofErr w:type="spellEnd"/>
      <w:r>
        <w:t xml:space="preserve"> </w:t>
      </w:r>
      <w:proofErr w:type="spellStart"/>
      <w:r>
        <w:t>mißbrauch</w:t>
      </w:r>
      <w:proofErr w:type="spellEnd"/>
      <w:r>
        <w:t xml:space="preserve"> / das man das </w:t>
      </w:r>
      <w:proofErr w:type="spellStart"/>
      <w:r>
        <w:t>hayligen</w:t>
      </w:r>
      <w:proofErr w:type="spellEnd"/>
      <w:r>
        <w:t xml:space="preserve"> tags / die schuldiger </w:t>
      </w:r>
      <w:proofErr w:type="spellStart"/>
      <w:r>
        <w:t>umb</w:t>
      </w:r>
      <w:proofErr w:type="spellEnd"/>
      <w:r>
        <w:t xml:space="preserve"> schuld </w:t>
      </w:r>
      <w:proofErr w:type="spellStart"/>
      <w:r>
        <w:t>manet</w:t>
      </w:r>
      <w:proofErr w:type="spellEnd"/>
      <w:r>
        <w:t xml:space="preserve"> / und es ist wider die </w:t>
      </w:r>
      <w:proofErr w:type="spellStart"/>
      <w:r>
        <w:t>natur</w:t>
      </w:r>
      <w:proofErr w:type="spellEnd"/>
      <w:r>
        <w:t xml:space="preserve"> des Sabbats. Denn der schuldiger in </w:t>
      </w:r>
      <w:proofErr w:type="spellStart"/>
      <w:r>
        <w:t>groessere</w:t>
      </w:r>
      <w:proofErr w:type="spellEnd"/>
      <w:r>
        <w:t xml:space="preserve"> </w:t>
      </w:r>
      <w:proofErr w:type="spellStart"/>
      <w:r>
        <w:t>unruwe</w:t>
      </w:r>
      <w:proofErr w:type="spellEnd"/>
      <w:r>
        <w:t xml:space="preserve"> </w:t>
      </w:r>
      <w:proofErr w:type="spellStart"/>
      <w:r>
        <w:t>fellt</w:t>
      </w:r>
      <w:proofErr w:type="spellEnd"/>
      <w:r>
        <w:t xml:space="preserve"> (so er von schuld wegen am Sabbat </w:t>
      </w:r>
      <w:proofErr w:type="spellStart"/>
      <w:r>
        <w:t>gemant</w:t>
      </w:r>
      <w:proofErr w:type="spellEnd"/>
      <w:r>
        <w:t xml:space="preserve"> </w:t>
      </w:r>
      <w:proofErr w:type="spellStart"/>
      <w:r>
        <w:t>wirt</w:t>
      </w:r>
      <w:proofErr w:type="spellEnd"/>
      <w:r>
        <w:t xml:space="preserve"> und </w:t>
      </w:r>
      <w:proofErr w:type="spellStart"/>
      <w:r>
        <w:t>nit</w:t>
      </w:r>
      <w:proofErr w:type="spellEnd"/>
      <w:r>
        <w:t xml:space="preserve"> vermag zu </w:t>
      </w:r>
      <w:proofErr w:type="spellStart"/>
      <w:r>
        <w:t>bezalen</w:t>
      </w:r>
      <w:proofErr w:type="spellEnd"/>
      <w:r>
        <w:t xml:space="preserve">) denn am </w:t>
      </w:r>
      <w:proofErr w:type="spellStart"/>
      <w:r>
        <w:t>werck</w:t>
      </w:r>
      <w:proofErr w:type="spellEnd"/>
      <w:r>
        <w:t xml:space="preserve"> tage / so er </w:t>
      </w:r>
      <w:proofErr w:type="spellStart"/>
      <w:r>
        <w:t>arbayt</w:t>
      </w:r>
      <w:proofErr w:type="spellEnd"/>
      <w:r>
        <w:t xml:space="preserve">. Das denen </w:t>
      </w:r>
      <w:proofErr w:type="spellStart"/>
      <w:r>
        <w:t>wol</w:t>
      </w:r>
      <w:proofErr w:type="spellEnd"/>
      <w:r>
        <w:t xml:space="preserve"> </w:t>
      </w:r>
      <w:proofErr w:type="spellStart"/>
      <w:r>
        <w:t>bewüst</w:t>
      </w:r>
      <w:proofErr w:type="spellEnd"/>
      <w:r>
        <w:t xml:space="preserve"> / die gerne </w:t>
      </w:r>
      <w:proofErr w:type="spellStart"/>
      <w:r>
        <w:t>bezalen</w:t>
      </w:r>
      <w:proofErr w:type="spellEnd"/>
      <w:r>
        <w:t xml:space="preserve"> (und </w:t>
      </w:r>
      <w:proofErr w:type="spellStart"/>
      <w:r>
        <w:t>habens</w:t>
      </w:r>
      <w:proofErr w:type="spellEnd"/>
      <w:r>
        <w:t xml:space="preserve"> </w:t>
      </w:r>
      <w:proofErr w:type="spellStart"/>
      <w:r>
        <w:t>nit</w:t>
      </w:r>
      <w:proofErr w:type="spellEnd"/>
      <w:r>
        <w:t xml:space="preserve"> in </w:t>
      </w:r>
      <w:proofErr w:type="spellStart"/>
      <w:r>
        <w:t>vermoegen</w:t>
      </w:r>
      <w:proofErr w:type="spellEnd"/>
      <w:r>
        <w:t xml:space="preserve">) wie traurig </w:t>
      </w:r>
      <w:proofErr w:type="spellStart"/>
      <w:r>
        <w:t>sy</w:t>
      </w:r>
      <w:proofErr w:type="spellEnd"/>
      <w:r>
        <w:t xml:space="preserve"> werden / </w:t>
      </w:r>
      <w:proofErr w:type="spellStart"/>
      <w:r>
        <w:t>unn</w:t>
      </w:r>
      <w:proofErr w:type="spellEnd"/>
      <w:r>
        <w:t xml:space="preserve"> wie </w:t>
      </w:r>
      <w:proofErr w:type="spellStart"/>
      <w:r>
        <w:t>muede</w:t>
      </w:r>
      <w:proofErr w:type="spellEnd"/>
      <w:r>
        <w:t xml:space="preserve"> </w:t>
      </w:r>
      <w:proofErr w:type="spellStart"/>
      <w:r>
        <w:t>sy</w:t>
      </w:r>
      <w:proofErr w:type="spellEnd"/>
      <w:r>
        <w:t xml:space="preserve"> die </w:t>
      </w:r>
      <w:proofErr w:type="spellStart"/>
      <w:r>
        <w:t>traurigkait</w:t>
      </w:r>
      <w:proofErr w:type="spellEnd"/>
      <w:r>
        <w:t xml:space="preserve"> macht. Nu wie </w:t>
      </w:r>
      <w:proofErr w:type="spellStart"/>
      <w:r>
        <w:t>kan</w:t>
      </w:r>
      <w:proofErr w:type="spellEnd"/>
      <w:r>
        <w:t xml:space="preserve"> ich in </w:t>
      </w:r>
      <w:proofErr w:type="spellStart"/>
      <w:r>
        <w:t>got</w:t>
      </w:r>
      <w:proofErr w:type="spellEnd"/>
      <w:r>
        <w:t xml:space="preserve"> </w:t>
      </w:r>
      <w:proofErr w:type="spellStart"/>
      <w:r>
        <w:t>ruwen</w:t>
      </w:r>
      <w:proofErr w:type="spellEnd"/>
      <w:r>
        <w:t xml:space="preserve"> / wenn ich meinen </w:t>
      </w:r>
      <w:proofErr w:type="spellStart"/>
      <w:r>
        <w:t>bruder</w:t>
      </w:r>
      <w:proofErr w:type="spellEnd"/>
      <w:r>
        <w:t xml:space="preserve"> </w:t>
      </w:r>
      <w:proofErr w:type="spellStart"/>
      <w:r>
        <w:t>unruwig</w:t>
      </w:r>
      <w:proofErr w:type="spellEnd"/>
      <w:r>
        <w:t xml:space="preserve"> mach / </w:t>
      </w:r>
      <w:proofErr w:type="spellStart"/>
      <w:r>
        <w:t>unn</w:t>
      </w:r>
      <w:proofErr w:type="spellEnd"/>
      <w:r>
        <w:t xml:space="preserve"> </w:t>
      </w:r>
      <w:proofErr w:type="spellStart"/>
      <w:r>
        <w:t>jnen</w:t>
      </w:r>
      <w:proofErr w:type="spellEnd"/>
      <w:r>
        <w:t xml:space="preserve"> / mit </w:t>
      </w:r>
      <w:proofErr w:type="spellStart"/>
      <w:r>
        <w:t>ainem</w:t>
      </w:r>
      <w:proofErr w:type="spellEnd"/>
      <w:r>
        <w:t xml:space="preserve"> </w:t>
      </w:r>
      <w:proofErr w:type="spellStart"/>
      <w:r>
        <w:t>unruwigem</w:t>
      </w:r>
      <w:proofErr w:type="spellEnd"/>
      <w:r>
        <w:t xml:space="preserve"> </w:t>
      </w:r>
      <w:proofErr w:type="spellStart"/>
      <w:r>
        <w:t>werck</w:t>
      </w:r>
      <w:proofErr w:type="spellEnd"/>
      <w:r>
        <w:t xml:space="preserve"> entrüste? Wer in </w:t>
      </w:r>
      <w:proofErr w:type="spellStart"/>
      <w:r>
        <w:t>gott</w:t>
      </w:r>
      <w:proofErr w:type="spellEnd"/>
      <w:r>
        <w:t xml:space="preserve"> </w:t>
      </w:r>
      <w:proofErr w:type="spellStart"/>
      <w:r>
        <w:t>ruwen</w:t>
      </w:r>
      <w:proofErr w:type="spellEnd"/>
      <w:r>
        <w:t xml:space="preserve"> will / der muß seinen </w:t>
      </w:r>
      <w:proofErr w:type="spellStart"/>
      <w:r>
        <w:t>schuldigern</w:t>
      </w:r>
      <w:proofErr w:type="spellEnd"/>
      <w:r>
        <w:t xml:space="preserve"> vergeben / </w:t>
      </w:r>
      <w:proofErr w:type="spellStart"/>
      <w:r>
        <w:t>nit</w:t>
      </w:r>
      <w:proofErr w:type="spellEnd"/>
      <w:r>
        <w:t xml:space="preserve"> </w:t>
      </w:r>
      <w:proofErr w:type="spellStart"/>
      <w:r>
        <w:t>allain</w:t>
      </w:r>
      <w:proofErr w:type="spellEnd"/>
      <w:r>
        <w:t xml:space="preserve"> </w:t>
      </w:r>
      <w:proofErr w:type="spellStart"/>
      <w:r>
        <w:t>jre</w:t>
      </w:r>
      <w:proofErr w:type="spellEnd"/>
      <w:r>
        <w:t xml:space="preserve"> sündige thaten / sonder auch gellt schulde / so </w:t>
      </w:r>
      <w:proofErr w:type="spellStart"/>
      <w:r>
        <w:t>sy</w:t>
      </w:r>
      <w:proofErr w:type="spellEnd"/>
      <w:r>
        <w:t xml:space="preserve"> </w:t>
      </w:r>
      <w:proofErr w:type="spellStart"/>
      <w:r>
        <w:t>nit</w:t>
      </w:r>
      <w:proofErr w:type="spellEnd"/>
      <w:r>
        <w:t xml:space="preserve"> </w:t>
      </w:r>
      <w:proofErr w:type="spellStart"/>
      <w:r>
        <w:t>bezalen</w:t>
      </w:r>
      <w:proofErr w:type="spellEnd"/>
      <w:r>
        <w:t xml:space="preserve"> künden / wie dann die Evangelisch </w:t>
      </w:r>
      <w:proofErr w:type="spellStart"/>
      <w:r>
        <w:t>historie</w:t>
      </w:r>
      <w:proofErr w:type="spellEnd"/>
      <w:r>
        <w:t xml:space="preserve"> des </w:t>
      </w:r>
      <w:proofErr w:type="spellStart"/>
      <w:r>
        <w:t>knechts</w:t>
      </w:r>
      <w:proofErr w:type="spellEnd"/>
      <w:r>
        <w:t xml:space="preserve"> </w:t>
      </w:r>
      <w:proofErr w:type="spellStart"/>
      <w:r>
        <w:t>auß</w:t>
      </w:r>
      <w:proofErr w:type="spellEnd"/>
      <w:r>
        <w:t xml:space="preserve"> </w:t>
      </w:r>
      <w:proofErr w:type="spellStart"/>
      <w:r>
        <w:t>weyset</w:t>
      </w:r>
      <w:proofErr w:type="spellEnd"/>
      <w:r>
        <w:t xml:space="preserve"> / der seinem </w:t>
      </w:r>
      <w:proofErr w:type="spellStart"/>
      <w:r>
        <w:t>mittknecht</w:t>
      </w:r>
      <w:proofErr w:type="spellEnd"/>
      <w:r>
        <w:t xml:space="preserve"> / </w:t>
      </w:r>
      <w:proofErr w:type="spellStart"/>
      <w:r>
        <w:t>umb</w:t>
      </w:r>
      <w:proofErr w:type="spellEnd"/>
      <w:r>
        <w:t xml:space="preserve"> schuld willen / </w:t>
      </w:r>
      <w:proofErr w:type="spellStart"/>
      <w:r>
        <w:t>engstiget</w:t>
      </w:r>
      <w:proofErr w:type="spellEnd"/>
      <w:r>
        <w:t xml:space="preserve">. </w:t>
      </w:r>
      <w:proofErr w:type="spellStart"/>
      <w:r>
        <w:t>Ursach</w:t>
      </w:r>
      <w:proofErr w:type="spellEnd"/>
      <w:r>
        <w:t xml:space="preserve"> / Er soll </w:t>
      </w:r>
      <w:proofErr w:type="spellStart"/>
      <w:r>
        <w:t>aynes</w:t>
      </w:r>
      <w:proofErr w:type="spellEnd"/>
      <w:r>
        <w:t xml:space="preserve"> willens mit Gott seyn / der will / das er vergeben soll. So soll er auch am Sabbat </w:t>
      </w:r>
      <w:proofErr w:type="spellStart"/>
      <w:r>
        <w:t>begeren</w:t>
      </w:r>
      <w:proofErr w:type="spellEnd"/>
      <w:r>
        <w:t xml:space="preserve"> </w:t>
      </w:r>
      <w:proofErr w:type="spellStart"/>
      <w:r>
        <w:t>haylig</w:t>
      </w:r>
      <w:proofErr w:type="spellEnd"/>
      <w:r>
        <w:t xml:space="preserve"> zu werden von </w:t>
      </w:r>
      <w:proofErr w:type="spellStart"/>
      <w:r>
        <w:t>gott</w:t>
      </w:r>
      <w:proofErr w:type="spellEnd"/>
      <w:r>
        <w:t xml:space="preserve"> / und </w:t>
      </w:r>
      <w:proofErr w:type="spellStart"/>
      <w:r>
        <w:t>sünd</w:t>
      </w:r>
      <w:proofErr w:type="spellEnd"/>
      <w:r>
        <w:t xml:space="preserve"> auch vergeben / als er will / das </w:t>
      </w:r>
      <w:proofErr w:type="spellStart"/>
      <w:r>
        <w:t>jme</w:t>
      </w:r>
      <w:proofErr w:type="spellEnd"/>
      <w:r>
        <w:t xml:space="preserve"> </w:t>
      </w:r>
      <w:proofErr w:type="spellStart"/>
      <w:r>
        <w:t>got</w:t>
      </w:r>
      <w:proofErr w:type="spellEnd"/>
      <w:r>
        <w:t xml:space="preserve"> </w:t>
      </w:r>
      <w:proofErr w:type="spellStart"/>
      <w:r>
        <w:t>sünde</w:t>
      </w:r>
      <w:proofErr w:type="spellEnd"/>
      <w:r>
        <w:t xml:space="preserve"> vergeben / und </w:t>
      </w:r>
      <w:proofErr w:type="spellStart"/>
      <w:r>
        <w:t>jn</w:t>
      </w:r>
      <w:proofErr w:type="spellEnd"/>
      <w:r>
        <w:t xml:space="preserve"> </w:t>
      </w:r>
      <w:proofErr w:type="spellStart"/>
      <w:r>
        <w:t>hayligen</w:t>
      </w:r>
      <w:proofErr w:type="spellEnd"/>
      <w:r>
        <w:t xml:space="preserve"> soll. Das </w:t>
      </w:r>
      <w:proofErr w:type="spellStart"/>
      <w:r>
        <w:t>hayst</w:t>
      </w:r>
      <w:proofErr w:type="spellEnd"/>
      <w:r>
        <w:t xml:space="preserve"> </w:t>
      </w:r>
      <w:proofErr w:type="spellStart"/>
      <w:r>
        <w:t>ye</w:t>
      </w:r>
      <w:proofErr w:type="spellEnd"/>
      <w:r>
        <w:t xml:space="preserve"> den Sabbat </w:t>
      </w:r>
      <w:proofErr w:type="spellStart"/>
      <w:r>
        <w:t>hayligen</w:t>
      </w:r>
      <w:proofErr w:type="spellEnd"/>
      <w:r>
        <w:t xml:space="preserve"> </w:t>
      </w:r>
      <w:proofErr w:type="spellStart"/>
      <w:r>
        <w:t>eusserlich</w:t>
      </w:r>
      <w:proofErr w:type="spellEnd"/>
      <w:r>
        <w:t xml:space="preserve"> / wen du innerlich mit </w:t>
      </w:r>
      <w:proofErr w:type="spellStart"/>
      <w:r>
        <w:t>gottes</w:t>
      </w:r>
      <w:proofErr w:type="spellEnd"/>
      <w:r>
        <w:t xml:space="preserve"> willen </w:t>
      </w:r>
      <w:proofErr w:type="spellStart"/>
      <w:r>
        <w:t>veraint</w:t>
      </w:r>
      <w:proofErr w:type="spellEnd"/>
      <w:r>
        <w:t xml:space="preserve"> bist / und </w:t>
      </w:r>
      <w:proofErr w:type="spellStart"/>
      <w:r>
        <w:t>wilt</w:t>
      </w:r>
      <w:proofErr w:type="spellEnd"/>
      <w:r>
        <w:t xml:space="preserve"> </w:t>
      </w:r>
      <w:proofErr w:type="spellStart"/>
      <w:r>
        <w:t>vergebung</w:t>
      </w:r>
      <w:proofErr w:type="spellEnd"/>
      <w:r>
        <w:t xml:space="preserve"> der </w:t>
      </w:r>
      <w:proofErr w:type="spellStart"/>
      <w:r>
        <w:t>sünden</w:t>
      </w:r>
      <w:proofErr w:type="spellEnd"/>
      <w:r>
        <w:t xml:space="preserve"> und </w:t>
      </w:r>
      <w:proofErr w:type="spellStart"/>
      <w:r>
        <w:t>hailigkait</w:t>
      </w:r>
      <w:proofErr w:type="spellEnd"/>
      <w:r>
        <w:t xml:space="preserve"> von </w:t>
      </w:r>
      <w:proofErr w:type="spellStart"/>
      <w:r>
        <w:t>gott</w:t>
      </w:r>
      <w:proofErr w:type="spellEnd"/>
      <w:r>
        <w:t xml:space="preserve"> haben. Derhalben ists </w:t>
      </w:r>
      <w:proofErr w:type="spellStart"/>
      <w:r>
        <w:t>ain</w:t>
      </w:r>
      <w:proofErr w:type="spellEnd"/>
      <w:r>
        <w:t xml:space="preserve"> unchristlich </w:t>
      </w:r>
      <w:proofErr w:type="spellStart"/>
      <w:r>
        <w:t>laster</w:t>
      </w:r>
      <w:proofErr w:type="spellEnd"/>
      <w:r>
        <w:t xml:space="preserve"> </w:t>
      </w:r>
      <w:proofErr w:type="spellStart"/>
      <w:r>
        <w:t>unnd</w:t>
      </w:r>
      <w:proofErr w:type="spellEnd"/>
      <w:r>
        <w:t xml:space="preserve"> </w:t>
      </w:r>
      <w:proofErr w:type="spellStart"/>
      <w:r>
        <w:t>schand</w:t>
      </w:r>
      <w:proofErr w:type="spellEnd"/>
      <w:r>
        <w:t xml:space="preserve"> / das die Christen und </w:t>
      </w:r>
      <w:proofErr w:type="spellStart"/>
      <w:r>
        <w:t>wucherpfaffen</w:t>
      </w:r>
      <w:proofErr w:type="spellEnd"/>
      <w:r>
        <w:t xml:space="preserve"> </w:t>
      </w:r>
      <w:proofErr w:type="spellStart"/>
      <w:r>
        <w:t>jre</w:t>
      </w:r>
      <w:proofErr w:type="spellEnd"/>
      <w:r>
        <w:t xml:space="preserve"> schuldiger am Sabbat </w:t>
      </w:r>
      <w:proofErr w:type="spellStart"/>
      <w:r>
        <w:t>auff</w:t>
      </w:r>
      <w:proofErr w:type="spellEnd"/>
      <w:r>
        <w:t xml:space="preserve"> der </w:t>
      </w:r>
      <w:proofErr w:type="spellStart"/>
      <w:r>
        <w:t>Cantzel</w:t>
      </w:r>
      <w:proofErr w:type="spellEnd"/>
      <w:r>
        <w:t xml:space="preserve"> </w:t>
      </w:r>
      <w:proofErr w:type="spellStart"/>
      <w:r>
        <w:t>manen</w:t>
      </w:r>
      <w:proofErr w:type="spellEnd"/>
      <w:r>
        <w:t xml:space="preserve"> / und darnach </w:t>
      </w:r>
      <w:proofErr w:type="spellStart"/>
      <w:r>
        <w:t>umbtreyben</w:t>
      </w:r>
      <w:proofErr w:type="spellEnd"/>
      <w:r>
        <w:t xml:space="preserve"> / und machen andere </w:t>
      </w:r>
      <w:proofErr w:type="spellStart"/>
      <w:r>
        <w:t>lewt</w:t>
      </w:r>
      <w:proofErr w:type="spellEnd"/>
      <w:r>
        <w:t xml:space="preserve"> </w:t>
      </w:r>
      <w:proofErr w:type="spellStart"/>
      <w:r>
        <w:t>unruwig</w:t>
      </w:r>
      <w:proofErr w:type="spellEnd"/>
      <w:r>
        <w:t xml:space="preserve">. Das aber ist in </w:t>
      </w:r>
      <w:proofErr w:type="spellStart"/>
      <w:r>
        <w:t>goetlicher</w:t>
      </w:r>
      <w:proofErr w:type="spellEnd"/>
      <w:r>
        <w:t xml:space="preserve"> </w:t>
      </w:r>
      <w:proofErr w:type="spellStart"/>
      <w:r>
        <w:t>schrifft</w:t>
      </w:r>
      <w:proofErr w:type="spellEnd"/>
      <w:r>
        <w:t xml:space="preserve"> </w:t>
      </w:r>
      <w:proofErr w:type="spellStart"/>
      <w:r>
        <w:t>gnugsam</w:t>
      </w:r>
      <w:proofErr w:type="spellEnd"/>
      <w:r>
        <w:t xml:space="preserve"> </w:t>
      </w:r>
      <w:proofErr w:type="spellStart"/>
      <w:r>
        <w:t>gegründt</w:t>
      </w:r>
      <w:proofErr w:type="spellEnd"/>
      <w:r>
        <w:t xml:space="preserve"> </w:t>
      </w:r>
      <w:proofErr w:type="spellStart"/>
      <w:r>
        <w:t>unnd</w:t>
      </w:r>
      <w:proofErr w:type="spellEnd"/>
      <w:r>
        <w:t xml:space="preserve"> </w:t>
      </w:r>
      <w:proofErr w:type="spellStart"/>
      <w:r>
        <w:t>verfast</w:t>
      </w:r>
      <w:proofErr w:type="spellEnd"/>
      <w:r>
        <w:t xml:space="preserve"> / das </w:t>
      </w:r>
      <w:proofErr w:type="spellStart"/>
      <w:r>
        <w:t>sy</w:t>
      </w:r>
      <w:proofErr w:type="spellEnd"/>
      <w:r>
        <w:t xml:space="preserve"> solche </w:t>
      </w:r>
      <w:proofErr w:type="spellStart"/>
      <w:r>
        <w:t>haendel</w:t>
      </w:r>
      <w:proofErr w:type="spellEnd"/>
      <w:r>
        <w:t xml:space="preserve"> / zuvor </w:t>
      </w:r>
      <w:proofErr w:type="spellStart"/>
      <w:r>
        <w:t>auß</w:t>
      </w:r>
      <w:proofErr w:type="spellEnd"/>
      <w:r>
        <w:t xml:space="preserve"> / am Sabbat </w:t>
      </w:r>
      <w:proofErr w:type="spellStart"/>
      <w:r>
        <w:t>meyden</w:t>
      </w:r>
      <w:proofErr w:type="spellEnd"/>
      <w:r>
        <w:t xml:space="preserve"> und abstellen sollen. Und das </w:t>
      </w:r>
      <w:proofErr w:type="spellStart"/>
      <w:r>
        <w:t>sy</w:t>
      </w:r>
      <w:proofErr w:type="spellEnd"/>
      <w:r>
        <w:t xml:space="preserve"> den Sabbat / also </w:t>
      </w:r>
      <w:proofErr w:type="spellStart"/>
      <w:r>
        <w:t>nit</w:t>
      </w:r>
      <w:proofErr w:type="spellEnd"/>
      <w:r>
        <w:t xml:space="preserve"> </w:t>
      </w:r>
      <w:proofErr w:type="spellStart"/>
      <w:r>
        <w:t>hayligen</w:t>
      </w:r>
      <w:proofErr w:type="spellEnd"/>
      <w:r>
        <w:t xml:space="preserve"> / </w:t>
      </w:r>
      <w:proofErr w:type="spellStart"/>
      <w:r>
        <w:t>sonder</w:t>
      </w:r>
      <w:proofErr w:type="spellEnd"/>
      <w:r>
        <w:t xml:space="preserve"> </w:t>
      </w:r>
      <w:proofErr w:type="spellStart"/>
      <w:r>
        <w:t>grewlich</w:t>
      </w:r>
      <w:proofErr w:type="spellEnd"/>
      <w:r>
        <w:t xml:space="preserve"> beflecken und </w:t>
      </w:r>
      <w:proofErr w:type="spellStart"/>
      <w:r>
        <w:t>unrain</w:t>
      </w:r>
      <w:proofErr w:type="spellEnd"/>
      <w:r>
        <w:t xml:space="preserve"> machen. </w:t>
      </w:r>
    </w:p>
    <w:p w14:paraId="347A27CD" w14:textId="77777777" w:rsidR="003E64A2" w:rsidRDefault="003E64A2" w:rsidP="003E64A2">
      <w:pPr>
        <w:pStyle w:val="StandardWeb"/>
      </w:pPr>
      <w:r>
        <w:t xml:space="preserve">Wie das </w:t>
      </w:r>
      <w:proofErr w:type="spellStart"/>
      <w:r>
        <w:t>ain</w:t>
      </w:r>
      <w:proofErr w:type="spellEnd"/>
      <w:r>
        <w:t xml:space="preserve"> </w:t>
      </w:r>
      <w:proofErr w:type="spellStart"/>
      <w:r>
        <w:t>grewlicher</w:t>
      </w:r>
      <w:proofErr w:type="spellEnd"/>
      <w:r>
        <w:t xml:space="preserve"> </w:t>
      </w:r>
      <w:proofErr w:type="spellStart"/>
      <w:r>
        <w:t>mißbrauch</w:t>
      </w:r>
      <w:proofErr w:type="spellEnd"/>
      <w:r>
        <w:t xml:space="preserve"> ist </w:t>
      </w:r>
      <w:proofErr w:type="spellStart"/>
      <w:r>
        <w:t>under</w:t>
      </w:r>
      <w:proofErr w:type="spellEnd"/>
      <w:r>
        <w:t xml:space="preserve"> den Christen am Sabbat gelt schuld </w:t>
      </w:r>
      <w:proofErr w:type="spellStart"/>
      <w:r>
        <w:t>einfodern</w:t>
      </w:r>
      <w:proofErr w:type="spellEnd"/>
      <w:r>
        <w:t xml:space="preserve">. Also ists auch </w:t>
      </w:r>
      <w:proofErr w:type="spellStart"/>
      <w:r>
        <w:t>nit</w:t>
      </w:r>
      <w:proofErr w:type="spellEnd"/>
      <w:r>
        <w:t xml:space="preserve"> geringer zu achten / </w:t>
      </w:r>
      <w:proofErr w:type="spellStart"/>
      <w:r>
        <w:t>zanckhafftige</w:t>
      </w:r>
      <w:proofErr w:type="spellEnd"/>
      <w:r>
        <w:t xml:space="preserve"> </w:t>
      </w:r>
      <w:proofErr w:type="spellStart"/>
      <w:r>
        <w:t>sachen</w:t>
      </w:r>
      <w:proofErr w:type="spellEnd"/>
      <w:r>
        <w:t xml:space="preserve"> / am Sabbat </w:t>
      </w:r>
      <w:proofErr w:type="spellStart"/>
      <w:r>
        <w:t>zuverhoeren</w:t>
      </w:r>
      <w:proofErr w:type="spellEnd"/>
      <w:r>
        <w:t xml:space="preserve"> die </w:t>
      </w:r>
      <w:proofErr w:type="spellStart"/>
      <w:r>
        <w:t>büchsen</w:t>
      </w:r>
      <w:proofErr w:type="spellEnd"/>
      <w:r>
        <w:t xml:space="preserve"> oder gelt zutragen. Es wer dann / das solche </w:t>
      </w:r>
      <w:proofErr w:type="spellStart"/>
      <w:r>
        <w:t>verhoer</w:t>
      </w:r>
      <w:proofErr w:type="spellEnd"/>
      <w:r>
        <w:t xml:space="preserve"> / </w:t>
      </w:r>
      <w:proofErr w:type="spellStart"/>
      <w:r>
        <w:t>fride</w:t>
      </w:r>
      <w:proofErr w:type="spellEnd"/>
      <w:r>
        <w:t xml:space="preserve"> zu machen / oder </w:t>
      </w:r>
      <w:proofErr w:type="spellStart"/>
      <w:r>
        <w:t>unlust</w:t>
      </w:r>
      <w:proofErr w:type="spellEnd"/>
      <w:r>
        <w:t xml:space="preserve"> </w:t>
      </w:r>
      <w:proofErr w:type="spellStart"/>
      <w:r>
        <w:t>zuvermeyden</w:t>
      </w:r>
      <w:proofErr w:type="spellEnd"/>
      <w:r>
        <w:t xml:space="preserve"> / </w:t>
      </w:r>
      <w:proofErr w:type="spellStart"/>
      <w:r>
        <w:t>one</w:t>
      </w:r>
      <w:proofErr w:type="spellEnd"/>
      <w:r>
        <w:t xml:space="preserve"> </w:t>
      </w:r>
      <w:proofErr w:type="spellStart"/>
      <w:r>
        <w:t>geytz</w:t>
      </w:r>
      <w:proofErr w:type="spellEnd"/>
      <w:r>
        <w:t xml:space="preserve"> </w:t>
      </w:r>
      <w:proofErr w:type="spellStart"/>
      <w:r>
        <w:t>fürgenommen</w:t>
      </w:r>
      <w:proofErr w:type="spellEnd"/>
      <w:r>
        <w:t xml:space="preserve">. Dann das </w:t>
      </w:r>
      <w:proofErr w:type="spellStart"/>
      <w:r>
        <w:t>gebott</w:t>
      </w:r>
      <w:proofErr w:type="spellEnd"/>
      <w:r>
        <w:t xml:space="preserve"> von </w:t>
      </w:r>
      <w:proofErr w:type="spellStart"/>
      <w:r>
        <w:t>bruederlicher</w:t>
      </w:r>
      <w:proofErr w:type="spellEnd"/>
      <w:r>
        <w:t xml:space="preserve"> </w:t>
      </w:r>
      <w:proofErr w:type="spellStart"/>
      <w:r>
        <w:t>ainigkayt</w:t>
      </w:r>
      <w:proofErr w:type="spellEnd"/>
      <w:r>
        <w:t xml:space="preserve"> und liebe / ist </w:t>
      </w:r>
      <w:proofErr w:type="spellStart"/>
      <w:r>
        <w:t>groesser</w:t>
      </w:r>
      <w:proofErr w:type="spellEnd"/>
      <w:r>
        <w:t xml:space="preserve"> und </w:t>
      </w:r>
      <w:proofErr w:type="spellStart"/>
      <w:r>
        <w:t>mer</w:t>
      </w:r>
      <w:proofErr w:type="spellEnd"/>
      <w:r>
        <w:t xml:space="preserve"> / dann der </w:t>
      </w:r>
      <w:proofErr w:type="spellStart"/>
      <w:r>
        <w:t>eusserlich</w:t>
      </w:r>
      <w:proofErr w:type="spellEnd"/>
      <w:r>
        <w:t xml:space="preserve"> Sabbat. </w:t>
      </w:r>
      <w:proofErr w:type="spellStart"/>
      <w:r>
        <w:t>Darumb</w:t>
      </w:r>
      <w:proofErr w:type="spellEnd"/>
      <w:r>
        <w:t xml:space="preserve"> sollt man </w:t>
      </w:r>
      <w:proofErr w:type="spellStart"/>
      <w:r>
        <w:t>kaynes</w:t>
      </w:r>
      <w:proofErr w:type="spellEnd"/>
      <w:r>
        <w:t xml:space="preserve"> Sabbats schonen / wenn man </w:t>
      </w:r>
      <w:proofErr w:type="spellStart"/>
      <w:r>
        <w:t>frid</w:t>
      </w:r>
      <w:proofErr w:type="spellEnd"/>
      <w:r>
        <w:t xml:space="preserve"> machen </w:t>
      </w:r>
      <w:proofErr w:type="spellStart"/>
      <w:r>
        <w:t>koendt</w:t>
      </w:r>
      <w:proofErr w:type="spellEnd"/>
      <w:r>
        <w:t xml:space="preserve"> / und nichts dann blossen </w:t>
      </w:r>
      <w:proofErr w:type="spellStart"/>
      <w:r>
        <w:t>frid</w:t>
      </w:r>
      <w:proofErr w:type="spellEnd"/>
      <w:r>
        <w:t xml:space="preserve"> suchet. </w:t>
      </w:r>
    </w:p>
    <w:p w14:paraId="4D55AFE6" w14:textId="77777777" w:rsidR="003E64A2" w:rsidRDefault="003E64A2" w:rsidP="003E64A2">
      <w:pPr>
        <w:pStyle w:val="StandardWeb"/>
      </w:pPr>
      <w:r>
        <w:t xml:space="preserve">In Summa / ich </w:t>
      </w:r>
      <w:proofErr w:type="spellStart"/>
      <w:r>
        <w:t>wolt</w:t>
      </w:r>
      <w:proofErr w:type="spellEnd"/>
      <w:r>
        <w:t xml:space="preserve"> das man den </w:t>
      </w:r>
      <w:proofErr w:type="spellStart"/>
      <w:r>
        <w:t>unguetigen</w:t>
      </w:r>
      <w:proofErr w:type="spellEnd"/>
      <w:r>
        <w:t xml:space="preserve"> </w:t>
      </w:r>
      <w:proofErr w:type="spellStart"/>
      <w:r>
        <w:t>haußherren</w:t>
      </w:r>
      <w:proofErr w:type="spellEnd"/>
      <w:r>
        <w:t xml:space="preserve"> / und tobenden oder </w:t>
      </w:r>
      <w:proofErr w:type="spellStart"/>
      <w:r>
        <w:t>unglaubigen</w:t>
      </w:r>
      <w:proofErr w:type="spellEnd"/>
      <w:r>
        <w:t xml:space="preserve"> Christen / einredet </w:t>
      </w:r>
      <w:proofErr w:type="spellStart"/>
      <w:r>
        <w:t>unn</w:t>
      </w:r>
      <w:proofErr w:type="spellEnd"/>
      <w:r>
        <w:t xml:space="preserve"> saget. </w:t>
      </w:r>
      <w:proofErr w:type="spellStart"/>
      <w:r>
        <w:t>Sihe</w:t>
      </w:r>
      <w:proofErr w:type="spellEnd"/>
      <w:r>
        <w:t xml:space="preserve"> du </w:t>
      </w:r>
      <w:proofErr w:type="spellStart"/>
      <w:r>
        <w:t>willt</w:t>
      </w:r>
      <w:proofErr w:type="spellEnd"/>
      <w:r>
        <w:t xml:space="preserve"> mich </w:t>
      </w:r>
      <w:proofErr w:type="spellStart"/>
      <w:r>
        <w:t>hewtte</w:t>
      </w:r>
      <w:proofErr w:type="spellEnd"/>
      <w:r>
        <w:t xml:space="preserve"> / am Sabbat / an </w:t>
      </w:r>
      <w:proofErr w:type="spellStart"/>
      <w:r>
        <w:t>meyner</w:t>
      </w:r>
      <w:proofErr w:type="spellEnd"/>
      <w:r>
        <w:t xml:space="preserve"> </w:t>
      </w:r>
      <w:proofErr w:type="spellStart"/>
      <w:r>
        <w:t>ruwe</w:t>
      </w:r>
      <w:proofErr w:type="spellEnd"/>
      <w:r>
        <w:t xml:space="preserve"> hindern / und </w:t>
      </w:r>
      <w:proofErr w:type="spellStart"/>
      <w:r>
        <w:t>umbtreyben</w:t>
      </w:r>
      <w:proofErr w:type="spellEnd"/>
      <w:r>
        <w:t xml:space="preserve">. Ich bin dir / von </w:t>
      </w:r>
      <w:proofErr w:type="spellStart"/>
      <w:r>
        <w:t>gottes</w:t>
      </w:r>
      <w:proofErr w:type="spellEnd"/>
      <w:r>
        <w:t xml:space="preserve"> wegen </w:t>
      </w:r>
      <w:proofErr w:type="spellStart"/>
      <w:r>
        <w:t>hewtte</w:t>
      </w:r>
      <w:proofErr w:type="spellEnd"/>
      <w:r>
        <w:t xml:space="preserve"> nichts schuldig zu dienen. Also auch </w:t>
      </w:r>
      <w:proofErr w:type="spellStart"/>
      <w:r>
        <w:t>moecht</w:t>
      </w:r>
      <w:proofErr w:type="spellEnd"/>
      <w:r>
        <w:t xml:space="preserve"> sich der </w:t>
      </w:r>
      <w:proofErr w:type="spellStart"/>
      <w:r>
        <w:t>schulidger</w:t>
      </w:r>
      <w:proofErr w:type="spellEnd"/>
      <w:r>
        <w:t xml:space="preserve"> gegen </w:t>
      </w:r>
      <w:proofErr w:type="spellStart"/>
      <w:r>
        <w:t>seynen</w:t>
      </w:r>
      <w:proofErr w:type="spellEnd"/>
      <w:r>
        <w:t xml:space="preserve"> </w:t>
      </w:r>
      <w:proofErr w:type="spellStart"/>
      <w:r>
        <w:t>schuldtherrn</w:t>
      </w:r>
      <w:proofErr w:type="spellEnd"/>
      <w:r>
        <w:t xml:space="preserve"> lassen </w:t>
      </w:r>
      <w:proofErr w:type="spellStart"/>
      <w:r>
        <w:t>hoeren</w:t>
      </w:r>
      <w:proofErr w:type="spellEnd"/>
      <w:r>
        <w:t xml:space="preserve">. </w:t>
      </w:r>
      <w:proofErr w:type="spellStart"/>
      <w:r>
        <w:t>Sihe</w:t>
      </w:r>
      <w:proofErr w:type="spellEnd"/>
      <w:r>
        <w:t xml:space="preserve"> </w:t>
      </w:r>
      <w:proofErr w:type="spellStart"/>
      <w:r>
        <w:t>hewt</w:t>
      </w:r>
      <w:proofErr w:type="spellEnd"/>
      <w:r>
        <w:t xml:space="preserve"> </w:t>
      </w:r>
      <w:proofErr w:type="spellStart"/>
      <w:r>
        <w:t>solt</w:t>
      </w:r>
      <w:proofErr w:type="spellEnd"/>
      <w:r>
        <w:t xml:space="preserve"> ich in Gott </w:t>
      </w:r>
      <w:proofErr w:type="spellStart"/>
      <w:r>
        <w:t>ruwen</w:t>
      </w:r>
      <w:proofErr w:type="spellEnd"/>
      <w:r>
        <w:t xml:space="preserve"> / und du </w:t>
      </w:r>
      <w:proofErr w:type="spellStart"/>
      <w:r>
        <w:t>wilt</w:t>
      </w:r>
      <w:proofErr w:type="spellEnd"/>
      <w:r>
        <w:t xml:space="preserve"> / wider </w:t>
      </w:r>
      <w:proofErr w:type="spellStart"/>
      <w:r>
        <w:t>Goettliche</w:t>
      </w:r>
      <w:proofErr w:type="spellEnd"/>
      <w:r>
        <w:t xml:space="preserve"> erlaubte </w:t>
      </w:r>
      <w:proofErr w:type="spellStart"/>
      <w:r>
        <w:t>ruwe</w:t>
      </w:r>
      <w:proofErr w:type="spellEnd"/>
      <w:r>
        <w:t xml:space="preserve"> und </w:t>
      </w:r>
      <w:proofErr w:type="spellStart"/>
      <w:r>
        <w:t>freyhait</w:t>
      </w:r>
      <w:proofErr w:type="spellEnd"/>
      <w:r>
        <w:t xml:space="preserve"> / mich </w:t>
      </w:r>
      <w:proofErr w:type="spellStart"/>
      <w:r>
        <w:t>belestigen</w:t>
      </w:r>
      <w:proofErr w:type="spellEnd"/>
      <w:r>
        <w:t xml:space="preserve">. Derhalben will ich dir </w:t>
      </w:r>
      <w:proofErr w:type="spellStart"/>
      <w:r>
        <w:t>hewt</w:t>
      </w:r>
      <w:proofErr w:type="spellEnd"/>
      <w:r>
        <w:t xml:space="preserve"> </w:t>
      </w:r>
      <w:proofErr w:type="spellStart"/>
      <w:r>
        <w:t>nit</w:t>
      </w:r>
      <w:proofErr w:type="spellEnd"/>
      <w:r>
        <w:t xml:space="preserve"> antworten. </w:t>
      </w:r>
    </w:p>
    <w:p w14:paraId="6B49EEE2" w14:textId="77777777" w:rsidR="003E64A2" w:rsidRDefault="003E64A2" w:rsidP="003E64A2">
      <w:pPr>
        <w:pStyle w:val="StandardWeb"/>
      </w:pPr>
      <w:r>
        <w:t xml:space="preserve">Aber die </w:t>
      </w:r>
      <w:proofErr w:type="spellStart"/>
      <w:r>
        <w:t>dienstbotten</w:t>
      </w:r>
      <w:proofErr w:type="spellEnd"/>
      <w:r>
        <w:t xml:space="preserve"> / sollten </w:t>
      </w:r>
      <w:proofErr w:type="spellStart"/>
      <w:r>
        <w:t>dise</w:t>
      </w:r>
      <w:proofErr w:type="spellEnd"/>
      <w:r>
        <w:t xml:space="preserve"> </w:t>
      </w:r>
      <w:proofErr w:type="spellStart"/>
      <w:r>
        <w:t>freyhait</w:t>
      </w:r>
      <w:proofErr w:type="spellEnd"/>
      <w:r>
        <w:t xml:space="preserve"> </w:t>
      </w:r>
      <w:proofErr w:type="spellStart"/>
      <w:r>
        <w:t>nitt</w:t>
      </w:r>
      <w:proofErr w:type="spellEnd"/>
      <w:r>
        <w:t xml:space="preserve"> in </w:t>
      </w:r>
      <w:proofErr w:type="spellStart"/>
      <w:r>
        <w:t>aynen</w:t>
      </w:r>
      <w:proofErr w:type="spellEnd"/>
      <w:r>
        <w:t xml:space="preserve"> </w:t>
      </w:r>
      <w:proofErr w:type="spellStart"/>
      <w:r>
        <w:t>flayschlichen</w:t>
      </w:r>
      <w:proofErr w:type="spellEnd"/>
      <w:r>
        <w:t xml:space="preserve"> ungehorsam wechseln / als </w:t>
      </w:r>
      <w:proofErr w:type="spellStart"/>
      <w:r>
        <w:t>sy</w:t>
      </w:r>
      <w:proofErr w:type="spellEnd"/>
      <w:r>
        <w:t xml:space="preserve"> pflegen </w:t>
      </w:r>
      <w:proofErr w:type="spellStart"/>
      <w:r>
        <w:t>zuthun</w:t>
      </w:r>
      <w:proofErr w:type="spellEnd"/>
      <w:r>
        <w:t xml:space="preserve">. So man sagt. </w:t>
      </w:r>
      <w:proofErr w:type="spellStart"/>
      <w:r>
        <w:t>Ir</w:t>
      </w:r>
      <w:proofErr w:type="spellEnd"/>
      <w:r>
        <w:t xml:space="preserve"> </w:t>
      </w:r>
      <w:proofErr w:type="spellStart"/>
      <w:r>
        <w:t>seyt</w:t>
      </w:r>
      <w:proofErr w:type="spellEnd"/>
      <w:r>
        <w:t xml:space="preserve"> den </w:t>
      </w:r>
      <w:proofErr w:type="spellStart"/>
      <w:r>
        <w:t>sibenden</w:t>
      </w:r>
      <w:proofErr w:type="spellEnd"/>
      <w:r>
        <w:t xml:space="preserve"> tag frey / und </w:t>
      </w:r>
      <w:proofErr w:type="spellStart"/>
      <w:r>
        <w:t>nit</w:t>
      </w:r>
      <w:proofErr w:type="spellEnd"/>
      <w:r>
        <w:t xml:space="preserve"> zur </w:t>
      </w:r>
      <w:proofErr w:type="spellStart"/>
      <w:r>
        <w:t>arbayt</w:t>
      </w:r>
      <w:proofErr w:type="spellEnd"/>
      <w:r>
        <w:t xml:space="preserve"> </w:t>
      </w:r>
      <w:proofErr w:type="spellStart"/>
      <w:r>
        <w:t>verpflicht</w:t>
      </w:r>
      <w:proofErr w:type="spellEnd"/>
      <w:r>
        <w:t xml:space="preserve"> / so vergessen </w:t>
      </w:r>
      <w:proofErr w:type="spellStart"/>
      <w:r>
        <w:t>sy</w:t>
      </w:r>
      <w:proofErr w:type="spellEnd"/>
      <w:r>
        <w:t xml:space="preserve"> / das </w:t>
      </w:r>
      <w:proofErr w:type="spellStart"/>
      <w:r>
        <w:t>sy</w:t>
      </w:r>
      <w:proofErr w:type="spellEnd"/>
      <w:r>
        <w:t xml:space="preserve"> sechs tag </w:t>
      </w:r>
      <w:proofErr w:type="spellStart"/>
      <w:r>
        <w:t>arbayten</w:t>
      </w:r>
      <w:proofErr w:type="spellEnd"/>
      <w:r>
        <w:t xml:space="preserve"> sollen / </w:t>
      </w:r>
      <w:proofErr w:type="spellStart"/>
      <w:r>
        <w:t>woellen</w:t>
      </w:r>
      <w:proofErr w:type="spellEnd"/>
      <w:r>
        <w:t xml:space="preserve"> dennoch auch </w:t>
      </w:r>
      <w:proofErr w:type="spellStart"/>
      <w:r>
        <w:t>aynen</w:t>
      </w:r>
      <w:proofErr w:type="spellEnd"/>
      <w:r>
        <w:t xml:space="preserve"> </w:t>
      </w:r>
      <w:proofErr w:type="spellStart"/>
      <w:r>
        <w:t>gutten</w:t>
      </w:r>
      <w:proofErr w:type="spellEnd"/>
      <w:r>
        <w:t xml:space="preserve"> Montag machen und </w:t>
      </w:r>
      <w:proofErr w:type="spellStart"/>
      <w:r>
        <w:t>dartzu</w:t>
      </w:r>
      <w:proofErr w:type="spellEnd"/>
      <w:r>
        <w:t xml:space="preserve"> die andern tage </w:t>
      </w:r>
      <w:proofErr w:type="spellStart"/>
      <w:r>
        <w:t>untrewlich</w:t>
      </w:r>
      <w:proofErr w:type="spellEnd"/>
      <w:r>
        <w:t xml:space="preserve"> </w:t>
      </w:r>
      <w:proofErr w:type="spellStart"/>
      <w:r>
        <w:t>arbayten</w:t>
      </w:r>
      <w:proofErr w:type="spellEnd"/>
      <w:r>
        <w:t xml:space="preserve"> / </w:t>
      </w:r>
      <w:proofErr w:type="spellStart"/>
      <w:r>
        <w:t>unnd</w:t>
      </w:r>
      <w:proofErr w:type="spellEnd"/>
      <w:r>
        <w:t xml:space="preserve"> </w:t>
      </w:r>
      <w:proofErr w:type="spellStart"/>
      <w:r>
        <w:t>nit</w:t>
      </w:r>
      <w:proofErr w:type="spellEnd"/>
      <w:r>
        <w:t xml:space="preserve"> </w:t>
      </w:r>
      <w:proofErr w:type="spellStart"/>
      <w:r>
        <w:t>dester</w:t>
      </w:r>
      <w:proofErr w:type="spellEnd"/>
      <w:r>
        <w:t xml:space="preserve"> weniger / des Sabbats </w:t>
      </w:r>
      <w:proofErr w:type="spellStart"/>
      <w:r>
        <w:t>freyhait</w:t>
      </w:r>
      <w:proofErr w:type="spellEnd"/>
      <w:r>
        <w:t xml:space="preserve"> </w:t>
      </w:r>
      <w:proofErr w:type="spellStart"/>
      <w:r>
        <w:t>genyessen</w:t>
      </w:r>
      <w:proofErr w:type="spellEnd"/>
      <w:r>
        <w:t xml:space="preserve">. </w:t>
      </w:r>
      <w:proofErr w:type="spellStart"/>
      <w:r>
        <w:t>Woelches</w:t>
      </w:r>
      <w:proofErr w:type="spellEnd"/>
      <w:r>
        <w:t xml:space="preserve"> </w:t>
      </w:r>
      <w:proofErr w:type="spellStart"/>
      <w:r>
        <w:t>gleych</w:t>
      </w:r>
      <w:proofErr w:type="spellEnd"/>
      <w:r>
        <w:t xml:space="preserve"> so </w:t>
      </w:r>
      <w:proofErr w:type="spellStart"/>
      <w:r>
        <w:t>wol</w:t>
      </w:r>
      <w:proofErr w:type="spellEnd"/>
      <w:r>
        <w:t xml:space="preserve"> wider Gott ist / als das </w:t>
      </w:r>
      <w:proofErr w:type="spellStart"/>
      <w:r>
        <w:t>sy</w:t>
      </w:r>
      <w:proofErr w:type="spellEnd"/>
      <w:r>
        <w:t xml:space="preserve"> von </w:t>
      </w:r>
      <w:proofErr w:type="spellStart"/>
      <w:r>
        <w:t>jren</w:t>
      </w:r>
      <w:proofErr w:type="spellEnd"/>
      <w:r>
        <w:t xml:space="preserve"> </w:t>
      </w:r>
      <w:proofErr w:type="spellStart"/>
      <w:r>
        <w:t>herren</w:t>
      </w:r>
      <w:proofErr w:type="spellEnd"/>
      <w:r>
        <w:t xml:space="preserve"> / am </w:t>
      </w:r>
      <w:proofErr w:type="spellStart"/>
      <w:r>
        <w:t>sibenden</w:t>
      </w:r>
      <w:proofErr w:type="spellEnd"/>
      <w:r>
        <w:t xml:space="preserve"> tag / zur </w:t>
      </w:r>
      <w:proofErr w:type="spellStart"/>
      <w:r>
        <w:t>arbayt</w:t>
      </w:r>
      <w:proofErr w:type="spellEnd"/>
      <w:r>
        <w:t xml:space="preserve"> </w:t>
      </w:r>
      <w:proofErr w:type="spellStart"/>
      <w:r>
        <w:t>genoetiget</w:t>
      </w:r>
      <w:proofErr w:type="spellEnd"/>
      <w:r>
        <w:t xml:space="preserve"> werden. </w:t>
      </w:r>
    </w:p>
    <w:p w14:paraId="0E5E3643" w14:textId="77777777" w:rsidR="003E64A2" w:rsidRDefault="003E64A2" w:rsidP="003E64A2">
      <w:pPr>
        <w:pStyle w:val="StandardWeb"/>
      </w:pPr>
      <w:r>
        <w:t xml:space="preserve">Sechs tage sollen die knechte </w:t>
      </w:r>
      <w:proofErr w:type="spellStart"/>
      <w:r>
        <w:t>getrewlich</w:t>
      </w:r>
      <w:proofErr w:type="spellEnd"/>
      <w:r>
        <w:t xml:space="preserve"> </w:t>
      </w:r>
      <w:proofErr w:type="spellStart"/>
      <w:r>
        <w:t>arbaytten</w:t>
      </w:r>
      <w:proofErr w:type="spellEnd"/>
      <w:r>
        <w:t xml:space="preserve"> / </w:t>
      </w:r>
      <w:proofErr w:type="spellStart"/>
      <w:r>
        <w:t>nitt</w:t>
      </w:r>
      <w:proofErr w:type="spellEnd"/>
      <w:r>
        <w:t xml:space="preserve"> nach den </w:t>
      </w:r>
      <w:proofErr w:type="spellStart"/>
      <w:r>
        <w:t>augen</w:t>
      </w:r>
      <w:proofErr w:type="spellEnd"/>
      <w:r>
        <w:t xml:space="preserve"> / </w:t>
      </w:r>
      <w:proofErr w:type="spellStart"/>
      <w:r>
        <w:t>sonder</w:t>
      </w:r>
      <w:proofErr w:type="spellEnd"/>
      <w:r>
        <w:t xml:space="preserve"> </w:t>
      </w:r>
      <w:proofErr w:type="spellStart"/>
      <w:r>
        <w:t>hertzlich</w:t>
      </w:r>
      <w:proofErr w:type="spellEnd"/>
      <w:r>
        <w:t xml:space="preserve"> / und </w:t>
      </w:r>
      <w:proofErr w:type="spellStart"/>
      <w:r>
        <w:t>auß</w:t>
      </w:r>
      <w:proofErr w:type="spellEnd"/>
      <w:r>
        <w:t xml:space="preserve"> den sechs tagen ist </w:t>
      </w:r>
      <w:proofErr w:type="spellStart"/>
      <w:r>
        <w:t>kayner</w:t>
      </w:r>
      <w:proofErr w:type="spellEnd"/>
      <w:r>
        <w:t xml:space="preserve"> frey / oder zur </w:t>
      </w:r>
      <w:proofErr w:type="spellStart"/>
      <w:r>
        <w:t>muessigkait</w:t>
      </w:r>
      <w:proofErr w:type="spellEnd"/>
      <w:r>
        <w:t xml:space="preserve"> gegeben / </w:t>
      </w:r>
      <w:proofErr w:type="spellStart"/>
      <w:r>
        <w:t>woelches</w:t>
      </w:r>
      <w:proofErr w:type="spellEnd"/>
      <w:r>
        <w:t xml:space="preserve"> das </w:t>
      </w:r>
      <w:proofErr w:type="spellStart"/>
      <w:r>
        <w:t>fawle</w:t>
      </w:r>
      <w:proofErr w:type="spellEnd"/>
      <w:r>
        <w:t xml:space="preserve"> </w:t>
      </w:r>
      <w:proofErr w:type="spellStart"/>
      <w:r>
        <w:t>gesynde</w:t>
      </w:r>
      <w:proofErr w:type="spellEnd"/>
      <w:r>
        <w:t xml:space="preserve"> / </w:t>
      </w:r>
      <w:proofErr w:type="spellStart"/>
      <w:r>
        <w:t>nit</w:t>
      </w:r>
      <w:proofErr w:type="spellEnd"/>
      <w:r>
        <w:t xml:space="preserve"> </w:t>
      </w:r>
      <w:proofErr w:type="spellStart"/>
      <w:r>
        <w:t>mynder</w:t>
      </w:r>
      <w:proofErr w:type="spellEnd"/>
      <w:r>
        <w:t xml:space="preserve"> sollt </w:t>
      </w:r>
      <w:proofErr w:type="spellStart"/>
      <w:r>
        <w:t>einnemen</w:t>
      </w:r>
      <w:proofErr w:type="spellEnd"/>
      <w:r>
        <w:t xml:space="preserve"> / dann das </w:t>
      </w:r>
      <w:proofErr w:type="spellStart"/>
      <w:r>
        <w:t>sy</w:t>
      </w:r>
      <w:proofErr w:type="spellEnd"/>
      <w:r>
        <w:t xml:space="preserve"> </w:t>
      </w:r>
      <w:proofErr w:type="spellStart"/>
      <w:r>
        <w:t>hoeren</w:t>
      </w:r>
      <w:proofErr w:type="spellEnd"/>
      <w:r>
        <w:t xml:space="preserve"> / den </w:t>
      </w:r>
      <w:proofErr w:type="spellStart"/>
      <w:r>
        <w:t>sibenden</w:t>
      </w:r>
      <w:proofErr w:type="spellEnd"/>
      <w:r>
        <w:t xml:space="preserve"> tag </w:t>
      </w:r>
      <w:proofErr w:type="spellStart"/>
      <w:r>
        <w:t>solltu</w:t>
      </w:r>
      <w:proofErr w:type="spellEnd"/>
      <w:r>
        <w:t xml:space="preserve"> deinen </w:t>
      </w:r>
      <w:proofErr w:type="spellStart"/>
      <w:r>
        <w:t>knecht</w:t>
      </w:r>
      <w:proofErr w:type="spellEnd"/>
      <w:r>
        <w:t xml:space="preserve"> lassen </w:t>
      </w:r>
      <w:proofErr w:type="spellStart"/>
      <w:r>
        <w:t>muessig</w:t>
      </w:r>
      <w:proofErr w:type="spellEnd"/>
      <w:r>
        <w:t xml:space="preserve"> </w:t>
      </w:r>
      <w:proofErr w:type="spellStart"/>
      <w:r>
        <w:t>geen</w:t>
      </w:r>
      <w:proofErr w:type="spellEnd"/>
      <w:r>
        <w:t xml:space="preserve"> oder </w:t>
      </w:r>
      <w:proofErr w:type="spellStart"/>
      <w:r>
        <w:t>ruwen</w:t>
      </w:r>
      <w:proofErr w:type="spellEnd"/>
      <w:r>
        <w:t xml:space="preserve">. Es </w:t>
      </w:r>
      <w:proofErr w:type="spellStart"/>
      <w:r>
        <w:t>muessen</w:t>
      </w:r>
      <w:proofErr w:type="spellEnd"/>
      <w:r>
        <w:t xml:space="preserve"> </w:t>
      </w:r>
      <w:proofErr w:type="spellStart"/>
      <w:r>
        <w:t>bayde</w:t>
      </w:r>
      <w:proofErr w:type="spellEnd"/>
      <w:r>
        <w:t xml:space="preserve"> / </w:t>
      </w:r>
      <w:proofErr w:type="spellStart"/>
      <w:r>
        <w:t>haußherren</w:t>
      </w:r>
      <w:proofErr w:type="spellEnd"/>
      <w:r>
        <w:t xml:space="preserve"> </w:t>
      </w:r>
      <w:proofErr w:type="spellStart"/>
      <w:r>
        <w:t>unnd</w:t>
      </w:r>
      <w:proofErr w:type="spellEnd"/>
      <w:r>
        <w:t xml:space="preserve"> knechte / </w:t>
      </w:r>
      <w:proofErr w:type="spellStart"/>
      <w:r>
        <w:t>auff</w:t>
      </w:r>
      <w:proofErr w:type="spellEnd"/>
      <w:r>
        <w:t xml:space="preserve"> Gottes </w:t>
      </w:r>
      <w:proofErr w:type="spellStart"/>
      <w:r>
        <w:t>gebott</w:t>
      </w:r>
      <w:proofErr w:type="spellEnd"/>
      <w:r>
        <w:t xml:space="preserve"> </w:t>
      </w:r>
      <w:proofErr w:type="spellStart"/>
      <w:r>
        <w:t>achtung</w:t>
      </w:r>
      <w:proofErr w:type="spellEnd"/>
      <w:r>
        <w:t xml:space="preserve"> haben / </w:t>
      </w:r>
      <w:proofErr w:type="spellStart"/>
      <w:r>
        <w:t>unnd</w:t>
      </w:r>
      <w:proofErr w:type="spellEnd"/>
      <w:r>
        <w:t xml:space="preserve"> </w:t>
      </w:r>
      <w:proofErr w:type="spellStart"/>
      <w:r>
        <w:t>sy</w:t>
      </w:r>
      <w:proofErr w:type="spellEnd"/>
      <w:r>
        <w:t xml:space="preserve"> nach allem </w:t>
      </w:r>
      <w:proofErr w:type="spellStart"/>
      <w:r>
        <w:t>fleyssigem</w:t>
      </w:r>
      <w:proofErr w:type="spellEnd"/>
      <w:r>
        <w:t xml:space="preserve"> </w:t>
      </w:r>
      <w:proofErr w:type="spellStart"/>
      <w:r>
        <w:t>vermoegen</w:t>
      </w:r>
      <w:proofErr w:type="spellEnd"/>
      <w:r>
        <w:t xml:space="preserve"> vollbringen / so </w:t>
      </w:r>
      <w:proofErr w:type="spellStart"/>
      <w:r>
        <w:t>wurd</w:t>
      </w:r>
      <w:proofErr w:type="spellEnd"/>
      <w:r>
        <w:t xml:space="preserve"> es allenthalben </w:t>
      </w:r>
      <w:proofErr w:type="spellStart"/>
      <w:r>
        <w:t>wol</w:t>
      </w:r>
      <w:proofErr w:type="spellEnd"/>
      <w:r>
        <w:t xml:space="preserve"> </w:t>
      </w:r>
      <w:proofErr w:type="spellStart"/>
      <w:r>
        <w:t>steen</w:t>
      </w:r>
      <w:proofErr w:type="spellEnd"/>
      <w:r>
        <w:t xml:space="preserve"> / </w:t>
      </w:r>
      <w:proofErr w:type="spellStart"/>
      <w:r>
        <w:t>unnd</w:t>
      </w:r>
      <w:proofErr w:type="spellEnd"/>
      <w:r>
        <w:t xml:space="preserve"> recht zu </w:t>
      </w:r>
      <w:proofErr w:type="spellStart"/>
      <w:r>
        <w:t>geen</w:t>
      </w:r>
      <w:proofErr w:type="spellEnd"/>
      <w:r>
        <w:t xml:space="preserve"> </w:t>
      </w:r>
      <w:proofErr w:type="spellStart"/>
      <w:r>
        <w:t>unnd</w:t>
      </w:r>
      <w:proofErr w:type="spellEnd"/>
      <w:r>
        <w:t xml:space="preserve"> </w:t>
      </w:r>
      <w:proofErr w:type="spellStart"/>
      <w:r>
        <w:t>kainer</w:t>
      </w:r>
      <w:proofErr w:type="spellEnd"/>
      <w:r>
        <w:t xml:space="preserve"> dem andern zum </w:t>
      </w:r>
      <w:proofErr w:type="spellStart"/>
      <w:r>
        <w:t>nachtayl</w:t>
      </w:r>
      <w:proofErr w:type="spellEnd"/>
      <w:r>
        <w:t xml:space="preserve"> seyn. </w:t>
      </w:r>
    </w:p>
    <w:p w14:paraId="4F545A04" w14:textId="77777777" w:rsidR="003E64A2" w:rsidRDefault="003E64A2" w:rsidP="003E64A2">
      <w:pPr>
        <w:pStyle w:val="berschrift2"/>
      </w:pPr>
      <w:r>
        <w:t xml:space="preserve">6: Ob der </w:t>
      </w:r>
      <w:proofErr w:type="spellStart"/>
      <w:r>
        <w:t>mensch</w:t>
      </w:r>
      <w:proofErr w:type="spellEnd"/>
      <w:r>
        <w:t xml:space="preserve"> macht habe die </w:t>
      </w:r>
      <w:proofErr w:type="spellStart"/>
      <w:r>
        <w:t>feyre</w:t>
      </w:r>
      <w:proofErr w:type="spellEnd"/>
      <w:r>
        <w:t xml:space="preserve"> des Sabbats zu brechen.</w:t>
      </w:r>
    </w:p>
    <w:p w14:paraId="720E35B3" w14:textId="77777777" w:rsidR="003E64A2" w:rsidRDefault="003E64A2" w:rsidP="003E64A2">
      <w:pPr>
        <w:pStyle w:val="StandardWeb"/>
      </w:pPr>
      <w:r>
        <w:t xml:space="preserve">Der </w:t>
      </w:r>
      <w:proofErr w:type="spellStart"/>
      <w:r>
        <w:t>eusserlich</w:t>
      </w:r>
      <w:proofErr w:type="spellEnd"/>
      <w:r>
        <w:t xml:space="preserve"> Sabbat / ist dem </w:t>
      </w:r>
      <w:proofErr w:type="spellStart"/>
      <w:r>
        <w:t>menschen</w:t>
      </w:r>
      <w:proofErr w:type="spellEnd"/>
      <w:r>
        <w:t xml:space="preserve"> zu </w:t>
      </w:r>
      <w:proofErr w:type="spellStart"/>
      <w:r>
        <w:t>gutt</w:t>
      </w:r>
      <w:proofErr w:type="spellEnd"/>
      <w:r>
        <w:t xml:space="preserve"> eingesetzt / der da </w:t>
      </w:r>
      <w:proofErr w:type="spellStart"/>
      <w:r>
        <w:t>arbaytet</w:t>
      </w:r>
      <w:proofErr w:type="spellEnd"/>
      <w:r>
        <w:t xml:space="preserve"> / das er seine </w:t>
      </w:r>
      <w:proofErr w:type="spellStart"/>
      <w:r>
        <w:t>kreffte</w:t>
      </w:r>
      <w:proofErr w:type="spellEnd"/>
      <w:r>
        <w:t xml:space="preserve"> </w:t>
      </w:r>
      <w:proofErr w:type="spellStart"/>
      <w:r>
        <w:t>vernewe</w:t>
      </w:r>
      <w:proofErr w:type="spellEnd"/>
      <w:r>
        <w:t xml:space="preserve"> / oder wider </w:t>
      </w:r>
      <w:proofErr w:type="spellStart"/>
      <w:r>
        <w:t>neme</w:t>
      </w:r>
      <w:proofErr w:type="spellEnd"/>
      <w:r>
        <w:t xml:space="preserve"> / das sich die </w:t>
      </w:r>
      <w:proofErr w:type="spellStart"/>
      <w:r>
        <w:t>lewtte</w:t>
      </w:r>
      <w:proofErr w:type="spellEnd"/>
      <w:r>
        <w:t xml:space="preserve"> </w:t>
      </w:r>
      <w:proofErr w:type="spellStart"/>
      <w:r>
        <w:t>unnd</w:t>
      </w:r>
      <w:proofErr w:type="spellEnd"/>
      <w:r>
        <w:t xml:space="preserve"> </w:t>
      </w:r>
      <w:proofErr w:type="spellStart"/>
      <w:r>
        <w:t>vyhe</w:t>
      </w:r>
      <w:proofErr w:type="spellEnd"/>
      <w:r>
        <w:t xml:space="preserve"> daran erholen. Und </w:t>
      </w:r>
      <w:proofErr w:type="spellStart"/>
      <w:r>
        <w:t>nit</w:t>
      </w:r>
      <w:proofErr w:type="spellEnd"/>
      <w:r>
        <w:t xml:space="preserve"> </w:t>
      </w:r>
      <w:proofErr w:type="spellStart"/>
      <w:r>
        <w:t>allayn</w:t>
      </w:r>
      <w:proofErr w:type="spellEnd"/>
      <w:r>
        <w:t xml:space="preserve"> das sich das </w:t>
      </w:r>
      <w:proofErr w:type="spellStart"/>
      <w:r>
        <w:t>gesynd</w:t>
      </w:r>
      <w:proofErr w:type="spellEnd"/>
      <w:r>
        <w:t xml:space="preserve"> und </w:t>
      </w:r>
      <w:proofErr w:type="spellStart"/>
      <w:r>
        <w:t>arbaytsame</w:t>
      </w:r>
      <w:proofErr w:type="spellEnd"/>
      <w:r>
        <w:t xml:space="preserve"> </w:t>
      </w:r>
      <w:proofErr w:type="spellStart"/>
      <w:r>
        <w:t>vyhe</w:t>
      </w:r>
      <w:proofErr w:type="spellEnd"/>
      <w:r>
        <w:t xml:space="preserve"> / </w:t>
      </w:r>
      <w:proofErr w:type="spellStart"/>
      <w:r>
        <w:t>sonder</w:t>
      </w:r>
      <w:proofErr w:type="spellEnd"/>
      <w:r>
        <w:t xml:space="preserve"> auch der </w:t>
      </w:r>
      <w:proofErr w:type="spellStart"/>
      <w:r>
        <w:t>hawßvatter</w:t>
      </w:r>
      <w:proofErr w:type="spellEnd"/>
      <w:r>
        <w:t xml:space="preserve"> erfrische / wie </w:t>
      </w:r>
      <w:proofErr w:type="spellStart"/>
      <w:r>
        <w:t>beruerdt</w:t>
      </w:r>
      <w:proofErr w:type="spellEnd"/>
      <w:r>
        <w:t xml:space="preserve"> ist. Aber Gott / ist </w:t>
      </w:r>
      <w:proofErr w:type="spellStart"/>
      <w:r>
        <w:t>nit</w:t>
      </w:r>
      <w:proofErr w:type="spellEnd"/>
      <w:r>
        <w:t xml:space="preserve"> </w:t>
      </w:r>
      <w:proofErr w:type="spellStart"/>
      <w:r>
        <w:t>vyle</w:t>
      </w:r>
      <w:proofErr w:type="spellEnd"/>
      <w:r>
        <w:t xml:space="preserve"> an </w:t>
      </w:r>
      <w:proofErr w:type="spellStart"/>
      <w:r>
        <w:t>eusserlichen</w:t>
      </w:r>
      <w:proofErr w:type="spellEnd"/>
      <w:r>
        <w:t xml:space="preserve"> geberden und brauch gelegen / </w:t>
      </w:r>
      <w:proofErr w:type="spellStart"/>
      <w:r>
        <w:t>allayn</w:t>
      </w:r>
      <w:proofErr w:type="spellEnd"/>
      <w:r>
        <w:t xml:space="preserve"> das </w:t>
      </w:r>
      <w:proofErr w:type="spellStart"/>
      <w:r>
        <w:t>kayner</w:t>
      </w:r>
      <w:proofErr w:type="spellEnd"/>
      <w:r>
        <w:t xml:space="preserve"> dem </w:t>
      </w:r>
      <w:proofErr w:type="spellStart"/>
      <w:r>
        <w:t>anndern</w:t>
      </w:r>
      <w:proofErr w:type="spellEnd"/>
      <w:r>
        <w:t xml:space="preserve"> zu nahe oder schaden sey. Derhalben ist die </w:t>
      </w:r>
      <w:proofErr w:type="spellStart"/>
      <w:r>
        <w:t>eusserliche</w:t>
      </w:r>
      <w:proofErr w:type="spellEnd"/>
      <w:r>
        <w:t xml:space="preserve"> </w:t>
      </w:r>
      <w:proofErr w:type="spellStart"/>
      <w:r>
        <w:t>feyre</w:t>
      </w:r>
      <w:proofErr w:type="spellEnd"/>
      <w:r>
        <w:t xml:space="preserve"> / </w:t>
      </w:r>
      <w:proofErr w:type="spellStart"/>
      <w:r>
        <w:t>nitt</w:t>
      </w:r>
      <w:proofErr w:type="spellEnd"/>
      <w:r>
        <w:t xml:space="preserve"> so schwind </w:t>
      </w:r>
      <w:proofErr w:type="spellStart"/>
      <w:r>
        <w:t>unnd</w:t>
      </w:r>
      <w:proofErr w:type="spellEnd"/>
      <w:r>
        <w:t xml:space="preserve"> ernstlich </w:t>
      </w:r>
      <w:proofErr w:type="spellStart"/>
      <w:r>
        <w:t>gebotten</w:t>
      </w:r>
      <w:proofErr w:type="spellEnd"/>
      <w:r>
        <w:t xml:space="preserve"> / das </w:t>
      </w:r>
      <w:proofErr w:type="spellStart"/>
      <w:r>
        <w:t>ayner</w:t>
      </w:r>
      <w:proofErr w:type="spellEnd"/>
      <w:r>
        <w:t xml:space="preserve"> </w:t>
      </w:r>
      <w:proofErr w:type="spellStart"/>
      <w:r>
        <w:t>kayn</w:t>
      </w:r>
      <w:proofErr w:type="spellEnd"/>
      <w:r>
        <w:t xml:space="preserve"> </w:t>
      </w:r>
      <w:proofErr w:type="spellStart"/>
      <w:r>
        <w:t>werck</w:t>
      </w:r>
      <w:proofErr w:type="spellEnd"/>
      <w:r>
        <w:t xml:space="preserve"> am Sabbat thun </w:t>
      </w:r>
      <w:proofErr w:type="spellStart"/>
      <w:r>
        <w:t>doerff</w:t>
      </w:r>
      <w:proofErr w:type="spellEnd"/>
      <w:r>
        <w:t xml:space="preserve"> / das </w:t>
      </w:r>
      <w:proofErr w:type="spellStart"/>
      <w:r>
        <w:t>aynem</w:t>
      </w:r>
      <w:proofErr w:type="spellEnd"/>
      <w:r>
        <w:t xml:space="preserve"> andern zu </w:t>
      </w:r>
      <w:proofErr w:type="spellStart"/>
      <w:r>
        <w:t>gutte</w:t>
      </w:r>
      <w:proofErr w:type="spellEnd"/>
      <w:r>
        <w:t xml:space="preserve"> / </w:t>
      </w:r>
      <w:proofErr w:type="spellStart"/>
      <w:r>
        <w:t>geraychen</w:t>
      </w:r>
      <w:proofErr w:type="spellEnd"/>
      <w:r>
        <w:t xml:space="preserve"> </w:t>
      </w:r>
      <w:proofErr w:type="spellStart"/>
      <w:r>
        <w:t>moecht</w:t>
      </w:r>
      <w:proofErr w:type="spellEnd"/>
      <w:r>
        <w:t xml:space="preserve"> / oder das </w:t>
      </w:r>
      <w:proofErr w:type="spellStart"/>
      <w:r>
        <w:t>ayner</w:t>
      </w:r>
      <w:proofErr w:type="spellEnd"/>
      <w:r>
        <w:t xml:space="preserve"> lieber schaden / oder </w:t>
      </w:r>
      <w:proofErr w:type="spellStart"/>
      <w:r>
        <w:t>verderbnuß</w:t>
      </w:r>
      <w:proofErr w:type="spellEnd"/>
      <w:r>
        <w:t xml:space="preserve"> </w:t>
      </w:r>
      <w:proofErr w:type="spellStart"/>
      <w:r>
        <w:t>leyden</w:t>
      </w:r>
      <w:proofErr w:type="spellEnd"/>
      <w:r>
        <w:t xml:space="preserve"> sollt / </w:t>
      </w:r>
      <w:proofErr w:type="spellStart"/>
      <w:r>
        <w:t>Ee</w:t>
      </w:r>
      <w:proofErr w:type="spellEnd"/>
      <w:r>
        <w:t xml:space="preserve"> dann er </w:t>
      </w:r>
      <w:proofErr w:type="spellStart"/>
      <w:r>
        <w:t>ain</w:t>
      </w:r>
      <w:proofErr w:type="spellEnd"/>
      <w:r>
        <w:t xml:space="preserve"> </w:t>
      </w:r>
      <w:proofErr w:type="spellStart"/>
      <w:r>
        <w:t>eusserlich</w:t>
      </w:r>
      <w:proofErr w:type="spellEnd"/>
      <w:r>
        <w:t xml:space="preserve"> </w:t>
      </w:r>
      <w:proofErr w:type="spellStart"/>
      <w:r>
        <w:t>werck</w:t>
      </w:r>
      <w:proofErr w:type="spellEnd"/>
      <w:r>
        <w:t xml:space="preserve"> on </w:t>
      </w:r>
      <w:proofErr w:type="spellStart"/>
      <w:r>
        <w:t>feyer</w:t>
      </w:r>
      <w:proofErr w:type="spellEnd"/>
      <w:r>
        <w:t xml:space="preserve"> </w:t>
      </w:r>
      <w:proofErr w:type="spellStart"/>
      <w:r>
        <w:t>thet</w:t>
      </w:r>
      <w:proofErr w:type="spellEnd"/>
      <w:r>
        <w:t xml:space="preserve"> / wenn Gott </w:t>
      </w:r>
      <w:proofErr w:type="spellStart"/>
      <w:r>
        <w:t>sihet</w:t>
      </w:r>
      <w:proofErr w:type="spellEnd"/>
      <w:r>
        <w:t xml:space="preserve"> </w:t>
      </w:r>
      <w:proofErr w:type="spellStart"/>
      <w:r>
        <w:t>nitt</w:t>
      </w:r>
      <w:proofErr w:type="spellEnd"/>
      <w:r>
        <w:t xml:space="preserve"> </w:t>
      </w:r>
      <w:proofErr w:type="spellStart"/>
      <w:r>
        <w:t>auff</w:t>
      </w:r>
      <w:proofErr w:type="spellEnd"/>
      <w:r>
        <w:t xml:space="preserve"> </w:t>
      </w:r>
      <w:proofErr w:type="spellStart"/>
      <w:r>
        <w:t>eusserliche</w:t>
      </w:r>
      <w:proofErr w:type="spellEnd"/>
      <w:r>
        <w:t xml:space="preserve"> </w:t>
      </w:r>
      <w:proofErr w:type="spellStart"/>
      <w:r>
        <w:t>dingk</w:t>
      </w:r>
      <w:proofErr w:type="spellEnd"/>
      <w:r>
        <w:t xml:space="preserve"> </w:t>
      </w:r>
      <w:proofErr w:type="spellStart"/>
      <w:r>
        <w:t>unnd</w:t>
      </w:r>
      <w:proofErr w:type="spellEnd"/>
      <w:r>
        <w:t xml:space="preserve"> </w:t>
      </w:r>
      <w:proofErr w:type="spellStart"/>
      <w:r>
        <w:t>opffer</w:t>
      </w:r>
      <w:proofErr w:type="spellEnd"/>
      <w:r>
        <w:t xml:space="preserve"> / </w:t>
      </w:r>
      <w:proofErr w:type="spellStart"/>
      <w:r>
        <w:t>sonder</w:t>
      </w:r>
      <w:proofErr w:type="spellEnd"/>
      <w:r>
        <w:t xml:space="preserve"> </w:t>
      </w:r>
      <w:proofErr w:type="spellStart"/>
      <w:r>
        <w:t>auff</w:t>
      </w:r>
      <w:proofErr w:type="spellEnd"/>
      <w:r>
        <w:t xml:space="preserve"> die innerliche / wenn die selbigen rechtschaffen </w:t>
      </w:r>
      <w:proofErr w:type="spellStart"/>
      <w:r>
        <w:t>seynd</w:t>
      </w:r>
      <w:proofErr w:type="spellEnd"/>
      <w:r>
        <w:t xml:space="preserve"> / so ist die </w:t>
      </w:r>
      <w:proofErr w:type="spellStart"/>
      <w:r>
        <w:t>eusserliche</w:t>
      </w:r>
      <w:proofErr w:type="spellEnd"/>
      <w:r>
        <w:t xml:space="preserve"> </w:t>
      </w:r>
      <w:proofErr w:type="spellStart"/>
      <w:r>
        <w:t>volg</w:t>
      </w:r>
      <w:proofErr w:type="spellEnd"/>
      <w:r>
        <w:t xml:space="preserve"> auch recht / und alles recht / das der </w:t>
      </w:r>
      <w:proofErr w:type="spellStart"/>
      <w:r>
        <w:t>mensch</w:t>
      </w:r>
      <w:proofErr w:type="spellEnd"/>
      <w:r>
        <w:t xml:space="preserve"> thut / oder lasset. Auch so behaget </w:t>
      </w:r>
      <w:proofErr w:type="spellStart"/>
      <w:r>
        <w:t>got</w:t>
      </w:r>
      <w:proofErr w:type="spellEnd"/>
      <w:r>
        <w:t xml:space="preserve"> </w:t>
      </w:r>
      <w:proofErr w:type="spellStart"/>
      <w:r>
        <w:t>ain</w:t>
      </w:r>
      <w:proofErr w:type="spellEnd"/>
      <w:r>
        <w:t xml:space="preserve"> zerbrochen </w:t>
      </w:r>
      <w:proofErr w:type="spellStart"/>
      <w:r>
        <w:t>hertz</w:t>
      </w:r>
      <w:proofErr w:type="spellEnd"/>
      <w:r>
        <w:t xml:space="preserve"> wenn das </w:t>
      </w:r>
      <w:proofErr w:type="spellStart"/>
      <w:r>
        <w:t>verhanden</w:t>
      </w:r>
      <w:proofErr w:type="spellEnd"/>
      <w:r>
        <w:t xml:space="preserve"> ist </w:t>
      </w:r>
      <w:proofErr w:type="spellStart"/>
      <w:r>
        <w:t>ligt</w:t>
      </w:r>
      <w:proofErr w:type="spellEnd"/>
      <w:r>
        <w:t xml:space="preserve"> nichts daran / er esse oder faste / er </w:t>
      </w:r>
      <w:proofErr w:type="spellStart"/>
      <w:r>
        <w:t>trincke</w:t>
      </w:r>
      <w:proofErr w:type="spellEnd"/>
      <w:r>
        <w:t xml:space="preserve"> oder dürste / er </w:t>
      </w:r>
      <w:proofErr w:type="spellStart"/>
      <w:r>
        <w:t>opffer</w:t>
      </w:r>
      <w:proofErr w:type="spellEnd"/>
      <w:r>
        <w:t xml:space="preserve"> oder </w:t>
      </w:r>
      <w:proofErr w:type="spellStart"/>
      <w:r>
        <w:t>opffer</w:t>
      </w:r>
      <w:proofErr w:type="spellEnd"/>
      <w:r>
        <w:t xml:space="preserve"> </w:t>
      </w:r>
      <w:proofErr w:type="spellStart"/>
      <w:r>
        <w:t>nit</w:t>
      </w:r>
      <w:proofErr w:type="spellEnd"/>
      <w:r>
        <w:t xml:space="preserve"> / er </w:t>
      </w:r>
      <w:proofErr w:type="spellStart"/>
      <w:r>
        <w:t>feyre</w:t>
      </w:r>
      <w:proofErr w:type="spellEnd"/>
      <w:r>
        <w:t xml:space="preserve"> oder </w:t>
      </w:r>
      <w:proofErr w:type="spellStart"/>
      <w:r>
        <w:t>arbaytte</w:t>
      </w:r>
      <w:proofErr w:type="spellEnd"/>
      <w:r>
        <w:t xml:space="preserve"> / er komme nur </w:t>
      </w:r>
      <w:proofErr w:type="spellStart"/>
      <w:r>
        <w:t>nit</w:t>
      </w:r>
      <w:proofErr w:type="spellEnd"/>
      <w:r>
        <w:t xml:space="preserve"> leer / in </w:t>
      </w:r>
      <w:proofErr w:type="spellStart"/>
      <w:r>
        <w:t>seyner</w:t>
      </w:r>
      <w:proofErr w:type="spellEnd"/>
      <w:r>
        <w:t xml:space="preserve"> </w:t>
      </w:r>
      <w:proofErr w:type="spellStart"/>
      <w:r>
        <w:t>inwendigkait</w:t>
      </w:r>
      <w:proofErr w:type="spellEnd"/>
      <w:r>
        <w:t xml:space="preserve"> für Gott. Ob er </w:t>
      </w:r>
      <w:proofErr w:type="spellStart"/>
      <w:r>
        <w:t>gleych</w:t>
      </w:r>
      <w:proofErr w:type="spellEnd"/>
      <w:r>
        <w:t xml:space="preserve"> </w:t>
      </w:r>
      <w:proofErr w:type="spellStart"/>
      <w:r>
        <w:t>eusserlich</w:t>
      </w:r>
      <w:proofErr w:type="spellEnd"/>
      <w:r>
        <w:t xml:space="preserve"> leer </w:t>
      </w:r>
      <w:proofErr w:type="spellStart"/>
      <w:r>
        <w:t>kem</w:t>
      </w:r>
      <w:proofErr w:type="spellEnd"/>
      <w:r>
        <w:t xml:space="preserve"> / das wer </w:t>
      </w:r>
      <w:proofErr w:type="spellStart"/>
      <w:r>
        <w:t>jm</w:t>
      </w:r>
      <w:proofErr w:type="spellEnd"/>
      <w:r>
        <w:t xml:space="preserve"> vor </w:t>
      </w:r>
      <w:proofErr w:type="spellStart"/>
      <w:r>
        <w:t>got</w:t>
      </w:r>
      <w:proofErr w:type="spellEnd"/>
      <w:r>
        <w:t xml:space="preserve"> </w:t>
      </w:r>
      <w:proofErr w:type="spellStart"/>
      <w:r>
        <w:t>kayne</w:t>
      </w:r>
      <w:proofErr w:type="spellEnd"/>
      <w:r>
        <w:t xml:space="preserve"> </w:t>
      </w:r>
      <w:proofErr w:type="spellStart"/>
      <w:r>
        <w:t>ferligkait</w:t>
      </w:r>
      <w:proofErr w:type="spellEnd"/>
      <w:r>
        <w:t xml:space="preserve">. </w:t>
      </w:r>
    </w:p>
    <w:p w14:paraId="262F0399" w14:textId="77777777" w:rsidR="003E64A2" w:rsidRDefault="003E64A2" w:rsidP="003E64A2">
      <w:pPr>
        <w:pStyle w:val="StandardWeb"/>
      </w:pPr>
      <w:r>
        <w:t xml:space="preserve">Demnach / </w:t>
      </w:r>
      <w:proofErr w:type="spellStart"/>
      <w:r>
        <w:t>moecht</w:t>
      </w:r>
      <w:proofErr w:type="spellEnd"/>
      <w:r>
        <w:t xml:space="preserve"> ich mir </w:t>
      </w:r>
      <w:proofErr w:type="spellStart"/>
      <w:r>
        <w:t>fewer</w:t>
      </w:r>
      <w:proofErr w:type="spellEnd"/>
      <w:r>
        <w:t xml:space="preserve"> machen / kochen und essen / in dem </w:t>
      </w:r>
      <w:proofErr w:type="spellStart"/>
      <w:r>
        <w:t>namen</w:t>
      </w:r>
      <w:proofErr w:type="spellEnd"/>
      <w:r>
        <w:t xml:space="preserve"> </w:t>
      </w:r>
      <w:proofErr w:type="spellStart"/>
      <w:r>
        <w:t>gottes</w:t>
      </w:r>
      <w:proofErr w:type="spellEnd"/>
      <w:r>
        <w:t xml:space="preserve"> / so ferne ich in </w:t>
      </w:r>
      <w:proofErr w:type="spellStart"/>
      <w:r>
        <w:t>gottes</w:t>
      </w:r>
      <w:proofErr w:type="spellEnd"/>
      <w:r>
        <w:t xml:space="preserve"> </w:t>
      </w:r>
      <w:proofErr w:type="spellStart"/>
      <w:r>
        <w:t>ruwe</w:t>
      </w:r>
      <w:proofErr w:type="spellEnd"/>
      <w:r>
        <w:t xml:space="preserve"> stund und das dieselbige rechtschaffen sey / dann </w:t>
      </w:r>
      <w:proofErr w:type="spellStart"/>
      <w:r>
        <w:t>got</w:t>
      </w:r>
      <w:proofErr w:type="spellEnd"/>
      <w:r>
        <w:t xml:space="preserve"> </w:t>
      </w:r>
      <w:proofErr w:type="spellStart"/>
      <w:r>
        <w:t>bedarff</w:t>
      </w:r>
      <w:proofErr w:type="spellEnd"/>
      <w:r>
        <w:t xml:space="preserve"> meiner </w:t>
      </w:r>
      <w:proofErr w:type="spellStart"/>
      <w:r>
        <w:t>eusserlichen</w:t>
      </w:r>
      <w:proofErr w:type="spellEnd"/>
      <w:r>
        <w:t xml:space="preserve"> </w:t>
      </w:r>
      <w:proofErr w:type="spellStart"/>
      <w:r>
        <w:t>muessigkait</w:t>
      </w:r>
      <w:proofErr w:type="spellEnd"/>
      <w:r>
        <w:t xml:space="preserve"> </w:t>
      </w:r>
      <w:proofErr w:type="spellStart"/>
      <w:r>
        <w:t>nit</w:t>
      </w:r>
      <w:proofErr w:type="spellEnd"/>
      <w:r>
        <w:t xml:space="preserve"> / wenn </w:t>
      </w:r>
      <w:proofErr w:type="spellStart"/>
      <w:r>
        <w:t>sy</w:t>
      </w:r>
      <w:proofErr w:type="spellEnd"/>
      <w:r>
        <w:t xml:space="preserve"> macht Gott weder groß noch </w:t>
      </w:r>
      <w:proofErr w:type="spellStart"/>
      <w:r>
        <w:t>klain</w:t>
      </w:r>
      <w:proofErr w:type="spellEnd"/>
      <w:r>
        <w:t xml:space="preserve">. Aber mein innerliche </w:t>
      </w:r>
      <w:proofErr w:type="spellStart"/>
      <w:r>
        <w:t>muessigkait</w:t>
      </w:r>
      <w:proofErr w:type="spellEnd"/>
      <w:r>
        <w:t xml:space="preserve"> / </w:t>
      </w:r>
      <w:proofErr w:type="spellStart"/>
      <w:r>
        <w:t>kan</w:t>
      </w:r>
      <w:proofErr w:type="spellEnd"/>
      <w:r>
        <w:t xml:space="preserve"> </w:t>
      </w:r>
      <w:proofErr w:type="spellStart"/>
      <w:r>
        <w:t>got</w:t>
      </w:r>
      <w:proofErr w:type="spellEnd"/>
      <w:r>
        <w:t xml:space="preserve"> loben und schelten / verachten und groß achten. </w:t>
      </w:r>
      <w:proofErr w:type="spellStart"/>
      <w:r>
        <w:t>Barmhertzig</w:t>
      </w:r>
      <w:proofErr w:type="spellEnd"/>
      <w:r>
        <w:t xml:space="preserve"> und </w:t>
      </w:r>
      <w:proofErr w:type="spellStart"/>
      <w:r>
        <w:t>unbarmhertzig</w:t>
      </w:r>
      <w:proofErr w:type="spellEnd"/>
      <w:r>
        <w:t xml:space="preserve"> </w:t>
      </w:r>
      <w:proofErr w:type="spellStart"/>
      <w:r>
        <w:t>schatzen</w:t>
      </w:r>
      <w:proofErr w:type="spellEnd"/>
      <w:r>
        <w:t xml:space="preserve"> / </w:t>
      </w:r>
      <w:proofErr w:type="spellStart"/>
      <w:r>
        <w:t>warhafftig</w:t>
      </w:r>
      <w:proofErr w:type="spellEnd"/>
      <w:r>
        <w:t xml:space="preserve"> </w:t>
      </w:r>
      <w:proofErr w:type="spellStart"/>
      <w:r>
        <w:t>unnd</w:t>
      </w:r>
      <w:proofErr w:type="spellEnd"/>
      <w:r>
        <w:t xml:space="preserve"> </w:t>
      </w:r>
      <w:proofErr w:type="spellStart"/>
      <w:r>
        <w:t>lugenhafftig</w:t>
      </w:r>
      <w:proofErr w:type="spellEnd"/>
      <w:r>
        <w:t xml:space="preserve"> nennen. </w:t>
      </w:r>
      <w:proofErr w:type="spellStart"/>
      <w:r>
        <w:t>Darumb</w:t>
      </w:r>
      <w:proofErr w:type="spellEnd"/>
      <w:r>
        <w:t xml:space="preserve"> hat </w:t>
      </w:r>
      <w:proofErr w:type="spellStart"/>
      <w:r>
        <w:t>got</w:t>
      </w:r>
      <w:proofErr w:type="spellEnd"/>
      <w:r>
        <w:t xml:space="preserve"> </w:t>
      </w:r>
      <w:proofErr w:type="spellStart"/>
      <w:r>
        <w:t>auff</w:t>
      </w:r>
      <w:proofErr w:type="spellEnd"/>
      <w:r>
        <w:t xml:space="preserve"> die inwendige </w:t>
      </w:r>
      <w:proofErr w:type="spellStart"/>
      <w:r>
        <w:t>ruwe</w:t>
      </w:r>
      <w:proofErr w:type="spellEnd"/>
      <w:r>
        <w:t xml:space="preserve"> und </w:t>
      </w:r>
      <w:proofErr w:type="spellStart"/>
      <w:r>
        <w:t>muessigkait</w:t>
      </w:r>
      <w:proofErr w:type="spellEnd"/>
      <w:r>
        <w:t xml:space="preserve"> </w:t>
      </w:r>
      <w:proofErr w:type="spellStart"/>
      <w:r>
        <w:t>achtung</w:t>
      </w:r>
      <w:proofErr w:type="spellEnd"/>
      <w:r>
        <w:t xml:space="preserve"> / ist </w:t>
      </w:r>
      <w:proofErr w:type="spellStart"/>
      <w:r>
        <w:t>sy</w:t>
      </w:r>
      <w:proofErr w:type="spellEnd"/>
      <w:r>
        <w:t xml:space="preserve"> rechtschaffen / so </w:t>
      </w:r>
      <w:proofErr w:type="spellStart"/>
      <w:r>
        <w:t>besteet</w:t>
      </w:r>
      <w:proofErr w:type="spellEnd"/>
      <w:r>
        <w:t xml:space="preserve"> der </w:t>
      </w:r>
      <w:proofErr w:type="spellStart"/>
      <w:r>
        <w:t>mensch</w:t>
      </w:r>
      <w:proofErr w:type="spellEnd"/>
      <w:r>
        <w:t xml:space="preserve"> vor </w:t>
      </w:r>
      <w:proofErr w:type="spellStart"/>
      <w:r>
        <w:t>got</w:t>
      </w:r>
      <w:proofErr w:type="spellEnd"/>
      <w:r>
        <w:t xml:space="preserve"> / ob er auch </w:t>
      </w:r>
      <w:proofErr w:type="spellStart"/>
      <w:r>
        <w:t>eusserlich</w:t>
      </w:r>
      <w:proofErr w:type="spellEnd"/>
      <w:r>
        <w:t xml:space="preserve"> </w:t>
      </w:r>
      <w:proofErr w:type="spellStart"/>
      <w:r>
        <w:t>nit</w:t>
      </w:r>
      <w:proofErr w:type="spellEnd"/>
      <w:r>
        <w:t xml:space="preserve"> </w:t>
      </w:r>
      <w:proofErr w:type="spellStart"/>
      <w:r>
        <w:t>feyre</w:t>
      </w:r>
      <w:proofErr w:type="spellEnd"/>
      <w:r>
        <w:t xml:space="preserve">. Also entschuldiget Christus </w:t>
      </w:r>
      <w:proofErr w:type="spellStart"/>
      <w:r>
        <w:t>seyne</w:t>
      </w:r>
      <w:proofErr w:type="spellEnd"/>
      <w:r>
        <w:t xml:space="preserve"> jünger / das </w:t>
      </w:r>
      <w:proofErr w:type="spellStart"/>
      <w:r>
        <w:t>sy</w:t>
      </w:r>
      <w:proofErr w:type="spellEnd"/>
      <w:r>
        <w:t xml:space="preserve"> am Sabbat </w:t>
      </w:r>
      <w:proofErr w:type="spellStart"/>
      <w:r>
        <w:t>aeheren</w:t>
      </w:r>
      <w:proofErr w:type="spellEnd"/>
      <w:r>
        <w:t xml:space="preserve"> brachen / und </w:t>
      </w:r>
      <w:proofErr w:type="spellStart"/>
      <w:r>
        <w:t>assen</w:t>
      </w:r>
      <w:proofErr w:type="spellEnd"/>
      <w:r>
        <w:t xml:space="preserve"> / als die </w:t>
      </w:r>
      <w:proofErr w:type="spellStart"/>
      <w:r>
        <w:t>Phariseer</w:t>
      </w:r>
      <w:proofErr w:type="spellEnd"/>
      <w:r>
        <w:t xml:space="preserve"> drüber murreten. </w:t>
      </w:r>
    </w:p>
    <w:p w14:paraId="74A9C9E3" w14:textId="77777777" w:rsidR="003E64A2" w:rsidRDefault="003E64A2" w:rsidP="003E64A2">
      <w:pPr>
        <w:pStyle w:val="berschrift2"/>
      </w:pPr>
      <w:r>
        <w:t xml:space="preserve">7: Des </w:t>
      </w:r>
      <w:proofErr w:type="spellStart"/>
      <w:r>
        <w:t>menschen</w:t>
      </w:r>
      <w:proofErr w:type="spellEnd"/>
      <w:r>
        <w:t xml:space="preserve"> Sun ist </w:t>
      </w:r>
      <w:proofErr w:type="spellStart"/>
      <w:r>
        <w:t>ain</w:t>
      </w:r>
      <w:proofErr w:type="spellEnd"/>
      <w:r>
        <w:t xml:space="preserve"> </w:t>
      </w:r>
      <w:proofErr w:type="spellStart"/>
      <w:r>
        <w:t>herr</w:t>
      </w:r>
      <w:proofErr w:type="spellEnd"/>
      <w:r>
        <w:t xml:space="preserve"> des Sabbats.</w:t>
      </w:r>
    </w:p>
    <w:p w14:paraId="30B30A58" w14:textId="77777777" w:rsidR="003E64A2" w:rsidRDefault="003E64A2" w:rsidP="003E64A2">
      <w:pPr>
        <w:pStyle w:val="StandardWeb"/>
      </w:pPr>
      <w:proofErr w:type="spellStart"/>
      <w:r>
        <w:t>Auff</w:t>
      </w:r>
      <w:proofErr w:type="spellEnd"/>
      <w:r>
        <w:t xml:space="preserve"> </w:t>
      </w:r>
      <w:proofErr w:type="spellStart"/>
      <w:r>
        <w:t>dise</w:t>
      </w:r>
      <w:proofErr w:type="spellEnd"/>
      <w:r>
        <w:t xml:space="preserve"> </w:t>
      </w:r>
      <w:proofErr w:type="spellStart"/>
      <w:r>
        <w:t>maynung</w:t>
      </w:r>
      <w:proofErr w:type="spellEnd"/>
      <w:r>
        <w:t xml:space="preserve"> sprach Christus / des </w:t>
      </w:r>
      <w:proofErr w:type="spellStart"/>
      <w:r>
        <w:t>menschen</w:t>
      </w:r>
      <w:proofErr w:type="spellEnd"/>
      <w:r>
        <w:t xml:space="preserve"> Sun ist </w:t>
      </w:r>
      <w:proofErr w:type="spellStart"/>
      <w:r>
        <w:t>ain</w:t>
      </w:r>
      <w:proofErr w:type="spellEnd"/>
      <w:r>
        <w:t xml:space="preserve"> </w:t>
      </w:r>
      <w:proofErr w:type="spellStart"/>
      <w:r>
        <w:t>herr</w:t>
      </w:r>
      <w:proofErr w:type="spellEnd"/>
      <w:r>
        <w:t xml:space="preserve"> des Sabbats / </w:t>
      </w:r>
      <w:proofErr w:type="spellStart"/>
      <w:r>
        <w:t>unnd</w:t>
      </w:r>
      <w:proofErr w:type="spellEnd"/>
      <w:r>
        <w:t xml:space="preserve"> der Sabbat ist von wegen der </w:t>
      </w:r>
      <w:proofErr w:type="spellStart"/>
      <w:r>
        <w:t>menschen</w:t>
      </w:r>
      <w:proofErr w:type="spellEnd"/>
      <w:r>
        <w:t xml:space="preserve"> </w:t>
      </w:r>
      <w:proofErr w:type="spellStart"/>
      <w:r>
        <w:t>gebotten</w:t>
      </w:r>
      <w:proofErr w:type="spellEnd"/>
      <w:r>
        <w:t xml:space="preserve"> / das ist / der </w:t>
      </w:r>
      <w:proofErr w:type="spellStart"/>
      <w:r>
        <w:t>mensch</w:t>
      </w:r>
      <w:proofErr w:type="spellEnd"/>
      <w:r>
        <w:t xml:space="preserve"> hat die </w:t>
      </w:r>
      <w:proofErr w:type="spellStart"/>
      <w:r>
        <w:t>freyhait</w:t>
      </w:r>
      <w:proofErr w:type="spellEnd"/>
      <w:r>
        <w:t xml:space="preserve"> das er </w:t>
      </w:r>
      <w:proofErr w:type="spellStart"/>
      <w:r>
        <w:t>auff</w:t>
      </w:r>
      <w:proofErr w:type="spellEnd"/>
      <w:r>
        <w:t xml:space="preserve"> den Sabbat </w:t>
      </w:r>
      <w:proofErr w:type="spellStart"/>
      <w:r>
        <w:t>arbaytten</w:t>
      </w:r>
      <w:proofErr w:type="spellEnd"/>
      <w:r>
        <w:t xml:space="preserve"> </w:t>
      </w:r>
      <w:proofErr w:type="spellStart"/>
      <w:r>
        <w:t>darff</w:t>
      </w:r>
      <w:proofErr w:type="spellEnd"/>
      <w:r>
        <w:t xml:space="preserve"> so </w:t>
      </w:r>
      <w:proofErr w:type="spellStart"/>
      <w:r>
        <w:t>offt</w:t>
      </w:r>
      <w:proofErr w:type="spellEnd"/>
      <w:r>
        <w:t xml:space="preserve"> es seyn not oder nutz erfordert / als dann die jünger Christi thaten / </w:t>
      </w:r>
      <w:proofErr w:type="spellStart"/>
      <w:r>
        <w:t>woelche</w:t>
      </w:r>
      <w:proofErr w:type="spellEnd"/>
      <w:r>
        <w:t xml:space="preserve"> </w:t>
      </w:r>
      <w:proofErr w:type="spellStart"/>
      <w:r>
        <w:t>aeheren</w:t>
      </w:r>
      <w:proofErr w:type="spellEnd"/>
      <w:r>
        <w:t xml:space="preserve"> </w:t>
      </w:r>
      <w:proofErr w:type="spellStart"/>
      <w:r>
        <w:t>außreüssen</w:t>
      </w:r>
      <w:proofErr w:type="spellEnd"/>
      <w:r>
        <w:t xml:space="preserve"> im Sabbat / </w:t>
      </w:r>
      <w:proofErr w:type="spellStart"/>
      <w:r>
        <w:t>unn</w:t>
      </w:r>
      <w:proofErr w:type="spellEnd"/>
      <w:r>
        <w:t xml:space="preserve"> </w:t>
      </w:r>
      <w:proofErr w:type="spellStart"/>
      <w:r>
        <w:t>assen</w:t>
      </w:r>
      <w:proofErr w:type="spellEnd"/>
      <w:r>
        <w:t xml:space="preserve"> </w:t>
      </w:r>
      <w:proofErr w:type="spellStart"/>
      <w:r>
        <w:t>sy</w:t>
      </w:r>
      <w:proofErr w:type="spellEnd"/>
      <w:r>
        <w:t xml:space="preserve"> / als </w:t>
      </w:r>
      <w:proofErr w:type="spellStart"/>
      <w:r>
        <w:t>sy</w:t>
      </w:r>
      <w:proofErr w:type="spellEnd"/>
      <w:r>
        <w:t xml:space="preserve"> hungerten. Denn alle </w:t>
      </w:r>
      <w:proofErr w:type="spellStart"/>
      <w:r>
        <w:t>eusserliche</w:t>
      </w:r>
      <w:proofErr w:type="spellEnd"/>
      <w:r>
        <w:t xml:space="preserve"> </w:t>
      </w:r>
      <w:proofErr w:type="spellStart"/>
      <w:r>
        <w:t>yebungen</w:t>
      </w:r>
      <w:proofErr w:type="spellEnd"/>
      <w:r>
        <w:t xml:space="preserve"> / </w:t>
      </w:r>
      <w:proofErr w:type="spellStart"/>
      <w:r>
        <w:t>seynd</w:t>
      </w:r>
      <w:proofErr w:type="spellEnd"/>
      <w:r>
        <w:t xml:space="preserve"> dem </w:t>
      </w:r>
      <w:proofErr w:type="spellStart"/>
      <w:r>
        <w:t>menschen</w:t>
      </w:r>
      <w:proofErr w:type="spellEnd"/>
      <w:r>
        <w:t xml:space="preserve"> zu </w:t>
      </w:r>
      <w:proofErr w:type="spellStart"/>
      <w:r>
        <w:t>gutte</w:t>
      </w:r>
      <w:proofErr w:type="spellEnd"/>
      <w:r>
        <w:t xml:space="preserve"> eingesetzt / und der </w:t>
      </w:r>
      <w:proofErr w:type="spellStart"/>
      <w:r>
        <w:t>glaeubig</w:t>
      </w:r>
      <w:proofErr w:type="spellEnd"/>
      <w:r>
        <w:t xml:space="preserve"> </w:t>
      </w:r>
      <w:proofErr w:type="spellStart"/>
      <w:r>
        <w:t>mensch</w:t>
      </w:r>
      <w:proofErr w:type="spellEnd"/>
      <w:r>
        <w:t xml:space="preserve"> ist </w:t>
      </w:r>
      <w:proofErr w:type="spellStart"/>
      <w:r>
        <w:t>ye</w:t>
      </w:r>
      <w:proofErr w:type="spellEnd"/>
      <w:r>
        <w:t xml:space="preserve"> </w:t>
      </w:r>
      <w:proofErr w:type="spellStart"/>
      <w:r>
        <w:t>ain</w:t>
      </w:r>
      <w:proofErr w:type="spellEnd"/>
      <w:r>
        <w:t xml:space="preserve"> </w:t>
      </w:r>
      <w:proofErr w:type="spellStart"/>
      <w:r>
        <w:t>herr</w:t>
      </w:r>
      <w:proofErr w:type="spellEnd"/>
      <w:r>
        <w:t xml:space="preserve"> / und hat macht </w:t>
      </w:r>
      <w:proofErr w:type="spellStart"/>
      <w:r>
        <w:t>zuthun</w:t>
      </w:r>
      <w:proofErr w:type="spellEnd"/>
      <w:r>
        <w:t xml:space="preserve"> oder zu lassen / wie das sein </w:t>
      </w:r>
      <w:proofErr w:type="spellStart"/>
      <w:r>
        <w:t>notdurft</w:t>
      </w:r>
      <w:proofErr w:type="spellEnd"/>
      <w:r>
        <w:t xml:space="preserve"> fordert und seyn </w:t>
      </w:r>
      <w:proofErr w:type="spellStart"/>
      <w:r>
        <w:t>gayst</w:t>
      </w:r>
      <w:proofErr w:type="spellEnd"/>
      <w:r>
        <w:t xml:space="preserve"> </w:t>
      </w:r>
      <w:proofErr w:type="spellStart"/>
      <w:r>
        <w:t>versteet</w:t>
      </w:r>
      <w:proofErr w:type="spellEnd"/>
      <w:r>
        <w:t xml:space="preserve">. </w:t>
      </w:r>
    </w:p>
    <w:p w14:paraId="5FA095A1" w14:textId="77777777" w:rsidR="003E64A2" w:rsidRDefault="003E64A2" w:rsidP="003E64A2">
      <w:pPr>
        <w:pStyle w:val="StandardWeb"/>
      </w:pPr>
      <w:proofErr w:type="spellStart"/>
      <w:r>
        <w:t>Darumb</w:t>
      </w:r>
      <w:proofErr w:type="spellEnd"/>
      <w:r>
        <w:t xml:space="preserve"> </w:t>
      </w:r>
      <w:proofErr w:type="spellStart"/>
      <w:r>
        <w:t>stympt</w:t>
      </w:r>
      <w:proofErr w:type="spellEnd"/>
      <w:r>
        <w:t xml:space="preserve"> Moses mit Christo / Moses sagt </w:t>
      </w:r>
      <w:proofErr w:type="spellStart"/>
      <w:r>
        <w:t>jr</w:t>
      </w:r>
      <w:proofErr w:type="spellEnd"/>
      <w:r>
        <w:t xml:space="preserve"> </w:t>
      </w:r>
      <w:proofErr w:type="spellStart"/>
      <w:r>
        <w:t>solt</w:t>
      </w:r>
      <w:proofErr w:type="spellEnd"/>
      <w:r>
        <w:t xml:space="preserve"> </w:t>
      </w:r>
      <w:proofErr w:type="spellStart"/>
      <w:r>
        <w:t>kayn</w:t>
      </w:r>
      <w:proofErr w:type="spellEnd"/>
      <w:r>
        <w:t xml:space="preserve"> </w:t>
      </w:r>
      <w:proofErr w:type="spellStart"/>
      <w:r>
        <w:t>eusserlich</w:t>
      </w:r>
      <w:proofErr w:type="spellEnd"/>
      <w:r>
        <w:t xml:space="preserve"> </w:t>
      </w:r>
      <w:proofErr w:type="spellStart"/>
      <w:r>
        <w:t>werck</w:t>
      </w:r>
      <w:proofErr w:type="spellEnd"/>
      <w:r>
        <w:t xml:space="preserve"> thun / auf das </w:t>
      </w:r>
      <w:proofErr w:type="spellStart"/>
      <w:r>
        <w:t>ewere</w:t>
      </w:r>
      <w:proofErr w:type="spellEnd"/>
      <w:r>
        <w:t xml:space="preserve"> </w:t>
      </w:r>
      <w:proofErr w:type="spellStart"/>
      <w:r>
        <w:t>knecht</w:t>
      </w:r>
      <w:proofErr w:type="spellEnd"/>
      <w:r>
        <w:t xml:space="preserve"> </w:t>
      </w:r>
      <w:proofErr w:type="spellStart"/>
      <w:r>
        <w:t>un</w:t>
      </w:r>
      <w:proofErr w:type="spellEnd"/>
      <w:r>
        <w:t xml:space="preserve"> </w:t>
      </w:r>
      <w:proofErr w:type="spellStart"/>
      <w:r>
        <w:t>megdt</w:t>
      </w:r>
      <w:proofErr w:type="spellEnd"/>
      <w:r>
        <w:t xml:space="preserve"> </w:t>
      </w:r>
      <w:proofErr w:type="spellStart"/>
      <w:r>
        <w:t>ewere</w:t>
      </w:r>
      <w:proofErr w:type="spellEnd"/>
      <w:r>
        <w:t xml:space="preserve"> </w:t>
      </w:r>
      <w:proofErr w:type="spellStart"/>
      <w:r>
        <w:t>kinder</w:t>
      </w:r>
      <w:proofErr w:type="spellEnd"/>
      <w:r>
        <w:t xml:space="preserve"> und </w:t>
      </w:r>
      <w:proofErr w:type="spellStart"/>
      <w:r>
        <w:t>jr</w:t>
      </w:r>
      <w:proofErr w:type="spellEnd"/>
      <w:r>
        <w:t xml:space="preserve"> selber </w:t>
      </w:r>
      <w:proofErr w:type="spellStart"/>
      <w:r>
        <w:t>ruwet</w:t>
      </w:r>
      <w:proofErr w:type="spellEnd"/>
      <w:r>
        <w:t xml:space="preserve"> / </w:t>
      </w:r>
      <w:proofErr w:type="spellStart"/>
      <w:r>
        <w:t>unnd</w:t>
      </w:r>
      <w:proofErr w:type="spellEnd"/>
      <w:r>
        <w:t xml:space="preserve"> euch erfrischen </w:t>
      </w:r>
      <w:proofErr w:type="spellStart"/>
      <w:r>
        <w:t>moegent</w:t>
      </w:r>
      <w:proofErr w:type="spellEnd"/>
      <w:r>
        <w:t xml:space="preserve"> / </w:t>
      </w:r>
      <w:proofErr w:type="spellStart"/>
      <w:r>
        <w:t>dartzu</w:t>
      </w:r>
      <w:proofErr w:type="spellEnd"/>
      <w:r>
        <w:t xml:space="preserve"> spricht Christus / Der Sabbat ist von des </w:t>
      </w:r>
      <w:proofErr w:type="spellStart"/>
      <w:r>
        <w:t>menschen</w:t>
      </w:r>
      <w:proofErr w:type="spellEnd"/>
      <w:r>
        <w:t xml:space="preserve"> wegen </w:t>
      </w:r>
      <w:proofErr w:type="spellStart"/>
      <w:r>
        <w:t>gesetzt.l</w:t>
      </w:r>
      <w:proofErr w:type="spellEnd"/>
      <w:r>
        <w:t xml:space="preserve"> </w:t>
      </w:r>
    </w:p>
    <w:p w14:paraId="2E991C27" w14:textId="77777777" w:rsidR="003E64A2" w:rsidRDefault="003E64A2" w:rsidP="003E64A2">
      <w:pPr>
        <w:pStyle w:val="StandardWeb"/>
      </w:pPr>
      <w:r>
        <w:t xml:space="preserve">Ists dir not oder nutz das du </w:t>
      </w:r>
      <w:proofErr w:type="spellStart"/>
      <w:r>
        <w:t>arbaytest</w:t>
      </w:r>
      <w:proofErr w:type="spellEnd"/>
      <w:r>
        <w:t xml:space="preserve"> / so </w:t>
      </w:r>
      <w:proofErr w:type="spellStart"/>
      <w:r>
        <w:t>arbaytte</w:t>
      </w:r>
      <w:proofErr w:type="spellEnd"/>
      <w:r>
        <w:t xml:space="preserve"> am Sabbat / </w:t>
      </w:r>
      <w:proofErr w:type="spellStart"/>
      <w:r>
        <w:t>beweyse</w:t>
      </w:r>
      <w:proofErr w:type="spellEnd"/>
      <w:r>
        <w:t xml:space="preserve"> </w:t>
      </w:r>
      <w:proofErr w:type="spellStart"/>
      <w:r>
        <w:t>ain</w:t>
      </w:r>
      <w:proofErr w:type="spellEnd"/>
      <w:r>
        <w:t xml:space="preserve"> </w:t>
      </w:r>
      <w:proofErr w:type="spellStart"/>
      <w:r>
        <w:t>barmhertzige</w:t>
      </w:r>
      <w:proofErr w:type="spellEnd"/>
      <w:r>
        <w:t xml:space="preserve"> that an dir selber / als du an </w:t>
      </w:r>
      <w:proofErr w:type="spellStart"/>
      <w:r>
        <w:t>ainem</w:t>
      </w:r>
      <w:proofErr w:type="spellEnd"/>
      <w:r>
        <w:t xml:space="preserve"> andern </w:t>
      </w:r>
      <w:proofErr w:type="spellStart"/>
      <w:r>
        <w:t>beweysen</w:t>
      </w:r>
      <w:proofErr w:type="spellEnd"/>
      <w:r>
        <w:t xml:space="preserve"> </w:t>
      </w:r>
      <w:proofErr w:type="spellStart"/>
      <w:r>
        <w:t>soltest</w:t>
      </w:r>
      <w:proofErr w:type="spellEnd"/>
      <w:r>
        <w:t xml:space="preserve"> / mache </w:t>
      </w:r>
      <w:proofErr w:type="spellStart"/>
      <w:r>
        <w:t>fewer</w:t>
      </w:r>
      <w:proofErr w:type="spellEnd"/>
      <w:r>
        <w:t xml:space="preserve"> / koche / </w:t>
      </w:r>
      <w:proofErr w:type="spellStart"/>
      <w:r>
        <w:t>yssz</w:t>
      </w:r>
      <w:proofErr w:type="spellEnd"/>
      <w:r>
        <w:t xml:space="preserve"> / </w:t>
      </w:r>
      <w:proofErr w:type="spellStart"/>
      <w:r>
        <w:t>trinck</w:t>
      </w:r>
      <w:proofErr w:type="spellEnd"/>
      <w:r>
        <w:t xml:space="preserve"> / </w:t>
      </w:r>
      <w:proofErr w:type="spellStart"/>
      <w:r>
        <w:t>unnd</w:t>
      </w:r>
      <w:proofErr w:type="spellEnd"/>
      <w:r>
        <w:t xml:space="preserve"> nur </w:t>
      </w:r>
      <w:proofErr w:type="spellStart"/>
      <w:r>
        <w:t>syh</w:t>
      </w:r>
      <w:proofErr w:type="spellEnd"/>
      <w:r>
        <w:t xml:space="preserve"> / das du Gottes nicht vergessest. Wisse das </w:t>
      </w:r>
      <w:proofErr w:type="spellStart"/>
      <w:r>
        <w:t>gott</w:t>
      </w:r>
      <w:proofErr w:type="spellEnd"/>
      <w:r>
        <w:t xml:space="preserve"> </w:t>
      </w:r>
      <w:proofErr w:type="spellStart"/>
      <w:r>
        <w:t>meer</w:t>
      </w:r>
      <w:proofErr w:type="spellEnd"/>
      <w:r>
        <w:t xml:space="preserve"> </w:t>
      </w:r>
      <w:proofErr w:type="spellStart"/>
      <w:r>
        <w:t>barmhertzigkait</w:t>
      </w:r>
      <w:proofErr w:type="spellEnd"/>
      <w:r>
        <w:t xml:space="preserve"> / dann </w:t>
      </w:r>
      <w:proofErr w:type="spellStart"/>
      <w:r>
        <w:t>ain</w:t>
      </w:r>
      <w:proofErr w:type="spellEnd"/>
      <w:r>
        <w:t xml:space="preserve"> </w:t>
      </w:r>
      <w:proofErr w:type="spellStart"/>
      <w:r>
        <w:t>brandopffer</w:t>
      </w:r>
      <w:proofErr w:type="spellEnd"/>
      <w:r>
        <w:t xml:space="preserve"> liebet / </w:t>
      </w:r>
      <w:proofErr w:type="spellStart"/>
      <w:r>
        <w:t>feyre</w:t>
      </w:r>
      <w:proofErr w:type="spellEnd"/>
      <w:r>
        <w:t xml:space="preserve"> und </w:t>
      </w:r>
      <w:proofErr w:type="spellStart"/>
      <w:r>
        <w:t>biß</w:t>
      </w:r>
      <w:proofErr w:type="spellEnd"/>
      <w:r>
        <w:t xml:space="preserve"> </w:t>
      </w:r>
      <w:proofErr w:type="spellStart"/>
      <w:r>
        <w:t>muessig</w:t>
      </w:r>
      <w:proofErr w:type="spellEnd"/>
      <w:r>
        <w:t xml:space="preserve"> / doch also / das du </w:t>
      </w:r>
      <w:proofErr w:type="spellStart"/>
      <w:r>
        <w:t>nit</w:t>
      </w:r>
      <w:proofErr w:type="spellEnd"/>
      <w:r>
        <w:t xml:space="preserve"> </w:t>
      </w:r>
      <w:proofErr w:type="spellStart"/>
      <w:r>
        <w:t>ain</w:t>
      </w:r>
      <w:proofErr w:type="spellEnd"/>
      <w:r>
        <w:t xml:space="preserve"> </w:t>
      </w:r>
      <w:proofErr w:type="spellStart"/>
      <w:r>
        <w:t>groessers</w:t>
      </w:r>
      <w:proofErr w:type="spellEnd"/>
      <w:r>
        <w:t xml:space="preserve"> oder besser nachlassest. Hindert dich </w:t>
      </w:r>
      <w:proofErr w:type="spellStart"/>
      <w:r>
        <w:t>hunger</w:t>
      </w:r>
      <w:proofErr w:type="spellEnd"/>
      <w:r>
        <w:t xml:space="preserve"> on </w:t>
      </w:r>
      <w:proofErr w:type="spellStart"/>
      <w:r>
        <w:t>erfarung</w:t>
      </w:r>
      <w:proofErr w:type="spellEnd"/>
      <w:r>
        <w:t xml:space="preserve"> </w:t>
      </w:r>
      <w:proofErr w:type="spellStart"/>
      <w:r>
        <w:t>goetlicher</w:t>
      </w:r>
      <w:proofErr w:type="spellEnd"/>
      <w:r>
        <w:t xml:space="preserve"> </w:t>
      </w:r>
      <w:proofErr w:type="spellStart"/>
      <w:r>
        <w:t>kunst</w:t>
      </w:r>
      <w:proofErr w:type="spellEnd"/>
      <w:r>
        <w:t xml:space="preserve"> / </w:t>
      </w:r>
      <w:proofErr w:type="spellStart"/>
      <w:r>
        <w:t>rauff</w:t>
      </w:r>
      <w:proofErr w:type="spellEnd"/>
      <w:r>
        <w:t xml:space="preserve"> </w:t>
      </w:r>
      <w:proofErr w:type="spellStart"/>
      <w:r>
        <w:t>aeheren</w:t>
      </w:r>
      <w:proofErr w:type="spellEnd"/>
      <w:r>
        <w:t xml:space="preserve"> </w:t>
      </w:r>
      <w:proofErr w:type="spellStart"/>
      <w:r>
        <w:t>auß</w:t>
      </w:r>
      <w:proofErr w:type="spellEnd"/>
      <w:r>
        <w:t xml:space="preserve"> / im </w:t>
      </w:r>
      <w:proofErr w:type="spellStart"/>
      <w:r>
        <w:t>Ssabbat</w:t>
      </w:r>
      <w:proofErr w:type="spellEnd"/>
      <w:r>
        <w:t xml:space="preserve"> / </w:t>
      </w:r>
      <w:proofErr w:type="spellStart"/>
      <w:r>
        <w:t>unnd</w:t>
      </w:r>
      <w:proofErr w:type="spellEnd"/>
      <w:r>
        <w:t xml:space="preserve"> </w:t>
      </w:r>
      <w:proofErr w:type="spellStart"/>
      <w:r>
        <w:t>ysse</w:t>
      </w:r>
      <w:proofErr w:type="spellEnd"/>
      <w:r>
        <w:t xml:space="preserve"> in </w:t>
      </w:r>
      <w:proofErr w:type="spellStart"/>
      <w:r>
        <w:t>gottes</w:t>
      </w:r>
      <w:proofErr w:type="spellEnd"/>
      <w:r>
        <w:t xml:space="preserve"> </w:t>
      </w:r>
      <w:proofErr w:type="spellStart"/>
      <w:r>
        <w:t>namen</w:t>
      </w:r>
      <w:proofErr w:type="spellEnd"/>
      <w:r>
        <w:t xml:space="preserve">. Der Sabbat ist dir zu nutz und </w:t>
      </w:r>
      <w:proofErr w:type="spellStart"/>
      <w:r>
        <w:t>besserung</w:t>
      </w:r>
      <w:proofErr w:type="spellEnd"/>
      <w:r>
        <w:t xml:space="preserve"> eingesetzt / du bist des Sabbats </w:t>
      </w:r>
      <w:proofErr w:type="spellStart"/>
      <w:r>
        <w:t>herr</w:t>
      </w:r>
      <w:proofErr w:type="spellEnd"/>
      <w:r>
        <w:t xml:space="preserve"> / und der </w:t>
      </w:r>
      <w:proofErr w:type="spellStart"/>
      <w:r>
        <w:t>feyertag</w:t>
      </w:r>
      <w:proofErr w:type="spellEnd"/>
      <w:r>
        <w:t xml:space="preserve"> ist von </w:t>
      </w:r>
      <w:proofErr w:type="spellStart"/>
      <w:r>
        <w:t>deinet</w:t>
      </w:r>
      <w:proofErr w:type="spellEnd"/>
      <w:r>
        <w:t xml:space="preserve"> wegen / und du </w:t>
      </w:r>
      <w:proofErr w:type="spellStart"/>
      <w:r>
        <w:t>nit</w:t>
      </w:r>
      <w:proofErr w:type="spellEnd"/>
      <w:r>
        <w:t xml:space="preserve"> / von des Sabbats wegen. </w:t>
      </w:r>
    </w:p>
    <w:p w14:paraId="42D9D5C4" w14:textId="77777777" w:rsidR="003E64A2" w:rsidRDefault="003E64A2" w:rsidP="003E64A2">
      <w:pPr>
        <w:pStyle w:val="StandardWeb"/>
      </w:pPr>
      <w:r>
        <w:t xml:space="preserve">Demnach / mag </w:t>
      </w:r>
      <w:proofErr w:type="spellStart"/>
      <w:r>
        <w:t>ayner</w:t>
      </w:r>
      <w:proofErr w:type="spellEnd"/>
      <w:r>
        <w:t xml:space="preserve"> dem andern </w:t>
      </w:r>
      <w:proofErr w:type="spellStart"/>
      <w:r>
        <w:t>kreüter</w:t>
      </w:r>
      <w:proofErr w:type="spellEnd"/>
      <w:r>
        <w:t xml:space="preserve"> graben / und am Sabbat zu </w:t>
      </w:r>
      <w:proofErr w:type="spellStart"/>
      <w:r>
        <w:t>ainer</w:t>
      </w:r>
      <w:proofErr w:type="spellEnd"/>
      <w:r>
        <w:t xml:space="preserve"> </w:t>
      </w:r>
      <w:proofErr w:type="spellStart"/>
      <w:r>
        <w:t>ertzney</w:t>
      </w:r>
      <w:proofErr w:type="spellEnd"/>
      <w:r>
        <w:t xml:space="preserve"> </w:t>
      </w:r>
      <w:proofErr w:type="spellStart"/>
      <w:r>
        <w:t>zuberaytten</w:t>
      </w:r>
      <w:proofErr w:type="spellEnd"/>
      <w:r>
        <w:t xml:space="preserve"> / und er soll </w:t>
      </w:r>
      <w:proofErr w:type="spellStart"/>
      <w:r>
        <w:t>seynem</w:t>
      </w:r>
      <w:proofErr w:type="spellEnd"/>
      <w:r>
        <w:t xml:space="preserve"> </w:t>
      </w:r>
      <w:proofErr w:type="spellStart"/>
      <w:r>
        <w:t>naechsten</w:t>
      </w:r>
      <w:proofErr w:type="spellEnd"/>
      <w:r>
        <w:t xml:space="preserve"> </w:t>
      </w:r>
      <w:proofErr w:type="spellStart"/>
      <w:r>
        <w:t>helffen</w:t>
      </w:r>
      <w:proofErr w:type="spellEnd"/>
      <w:r>
        <w:t xml:space="preserve"> und </w:t>
      </w:r>
      <w:proofErr w:type="spellStart"/>
      <w:r>
        <w:t>barmhertzigkait</w:t>
      </w:r>
      <w:proofErr w:type="spellEnd"/>
      <w:r>
        <w:t xml:space="preserve"> </w:t>
      </w:r>
      <w:proofErr w:type="spellStart"/>
      <w:r>
        <w:t>ertzaygen</w:t>
      </w:r>
      <w:proofErr w:type="spellEnd"/>
      <w:r>
        <w:t xml:space="preserve"> / das </w:t>
      </w:r>
      <w:proofErr w:type="spellStart"/>
      <w:r>
        <w:t>meer</w:t>
      </w:r>
      <w:proofErr w:type="spellEnd"/>
      <w:r>
        <w:t xml:space="preserve"> und besser ist / dann </w:t>
      </w:r>
      <w:proofErr w:type="spellStart"/>
      <w:r>
        <w:t>eusserlich</w:t>
      </w:r>
      <w:proofErr w:type="spellEnd"/>
      <w:r>
        <w:t xml:space="preserve"> </w:t>
      </w:r>
      <w:proofErr w:type="spellStart"/>
      <w:r>
        <w:t>Sabbatizieren</w:t>
      </w:r>
      <w:proofErr w:type="spellEnd"/>
      <w:r>
        <w:t xml:space="preserve"> und </w:t>
      </w:r>
      <w:proofErr w:type="spellStart"/>
      <w:r>
        <w:t>feyren</w:t>
      </w:r>
      <w:proofErr w:type="spellEnd"/>
      <w:r>
        <w:t xml:space="preserve">. Also soll das </w:t>
      </w:r>
      <w:proofErr w:type="spellStart"/>
      <w:r>
        <w:t>gesynde</w:t>
      </w:r>
      <w:proofErr w:type="spellEnd"/>
      <w:r>
        <w:t xml:space="preserve"> / </w:t>
      </w:r>
      <w:proofErr w:type="spellStart"/>
      <w:r>
        <w:t>seynes</w:t>
      </w:r>
      <w:proofErr w:type="spellEnd"/>
      <w:r>
        <w:t xml:space="preserve"> </w:t>
      </w:r>
      <w:proofErr w:type="spellStart"/>
      <w:r>
        <w:t>herren</w:t>
      </w:r>
      <w:proofErr w:type="spellEnd"/>
      <w:r>
        <w:t xml:space="preserve"> </w:t>
      </w:r>
      <w:proofErr w:type="spellStart"/>
      <w:r>
        <w:t>anligende</w:t>
      </w:r>
      <w:proofErr w:type="spellEnd"/>
      <w:r>
        <w:t xml:space="preserve"> </w:t>
      </w:r>
      <w:proofErr w:type="spellStart"/>
      <w:r>
        <w:t>nott</w:t>
      </w:r>
      <w:proofErr w:type="spellEnd"/>
      <w:r>
        <w:t xml:space="preserve"> / </w:t>
      </w:r>
      <w:proofErr w:type="spellStart"/>
      <w:r>
        <w:t>unnd</w:t>
      </w:r>
      <w:proofErr w:type="spellEnd"/>
      <w:r>
        <w:t xml:space="preserve"> </w:t>
      </w:r>
      <w:proofErr w:type="spellStart"/>
      <w:r>
        <w:t>zukünfftigen</w:t>
      </w:r>
      <w:proofErr w:type="spellEnd"/>
      <w:r>
        <w:t xml:space="preserve"> schaden / am Sabbat </w:t>
      </w:r>
      <w:proofErr w:type="spellStart"/>
      <w:r>
        <w:t>helffen</w:t>
      </w:r>
      <w:proofErr w:type="spellEnd"/>
      <w:r>
        <w:t xml:space="preserve"> </w:t>
      </w:r>
      <w:proofErr w:type="spellStart"/>
      <w:r>
        <w:t>woeren</w:t>
      </w:r>
      <w:proofErr w:type="spellEnd"/>
      <w:r>
        <w:t xml:space="preserve"> und </w:t>
      </w:r>
      <w:proofErr w:type="spellStart"/>
      <w:r>
        <w:t>verhueten</w:t>
      </w:r>
      <w:proofErr w:type="spellEnd"/>
      <w:r>
        <w:t xml:space="preserve"> und sich </w:t>
      </w:r>
      <w:proofErr w:type="spellStart"/>
      <w:r>
        <w:t>seyner</w:t>
      </w:r>
      <w:proofErr w:type="spellEnd"/>
      <w:r>
        <w:t xml:space="preserve"> </w:t>
      </w:r>
      <w:proofErr w:type="spellStart"/>
      <w:r>
        <w:t>freyhait</w:t>
      </w:r>
      <w:proofErr w:type="spellEnd"/>
      <w:r>
        <w:t xml:space="preserve"> </w:t>
      </w:r>
      <w:proofErr w:type="spellStart"/>
      <w:r>
        <w:t>verzeyhen</w:t>
      </w:r>
      <w:proofErr w:type="spellEnd"/>
      <w:r>
        <w:t xml:space="preserve"> und den Sabbat </w:t>
      </w:r>
      <w:proofErr w:type="spellStart"/>
      <w:r>
        <w:t>uberfaren</w:t>
      </w:r>
      <w:proofErr w:type="spellEnd"/>
      <w:r>
        <w:t xml:space="preserve"> / als </w:t>
      </w:r>
      <w:proofErr w:type="spellStart"/>
      <w:r>
        <w:t>ainer</w:t>
      </w:r>
      <w:proofErr w:type="spellEnd"/>
      <w:r>
        <w:t xml:space="preserve"> dem andern </w:t>
      </w:r>
      <w:proofErr w:type="spellStart"/>
      <w:r>
        <w:t>auß</w:t>
      </w:r>
      <w:proofErr w:type="spellEnd"/>
      <w:r>
        <w:t xml:space="preserve"> </w:t>
      </w:r>
      <w:proofErr w:type="spellStart"/>
      <w:r>
        <w:t>bruederlicher</w:t>
      </w:r>
      <w:proofErr w:type="spellEnd"/>
      <w:r>
        <w:t xml:space="preserve"> Christlicher liebe schuldig ist / sein </w:t>
      </w:r>
      <w:proofErr w:type="spellStart"/>
      <w:r>
        <w:t>nydergefallen</w:t>
      </w:r>
      <w:proofErr w:type="spellEnd"/>
      <w:r>
        <w:t xml:space="preserve"> </w:t>
      </w:r>
      <w:proofErr w:type="spellStart"/>
      <w:r>
        <w:t>vyhe</w:t>
      </w:r>
      <w:proofErr w:type="spellEnd"/>
      <w:r>
        <w:t xml:space="preserve"> </w:t>
      </w:r>
      <w:proofErr w:type="spellStart"/>
      <w:r>
        <w:t>auff</w:t>
      </w:r>
      <w:proofErr w:type="spellEnd"/>
      <w:r>
        <w:t xml:space="preserve"> </w:t>
      </w:r>
      <w:proofErr w:type="spellStart"/>
      <w:r>
        <w:t>zuheben</w:t>
      </w:r>
      <w:proofErr w:type="spellEnd"/>
      <w:r>
        <w:t xml:space="preserve">. </w:t>
      </w:r>
    </w:p>
    <w:p w14:paraId="39EA92A0" w14:textId="77777777" w:rsidR="003E64A2" w:rsidRDefault="003E64A2" w:rsidP="003E64A2">
      <w:pPr>
        <w:pStyle w:val="StandardWeb"/>
      </w:pPr>
      <w:r>
        <w:t xml:space="preserve">Das ich gesagt / das </w:t>
      </w:r>
      <w:proofErr w:type="spellStart"/>
      <w:r>
        <w:t>ainer</w:t>
      </w:r>
      <w:proofErr w:type="spellEnd"/>
      <w:r>
        <w:t xml:space="preserve"> am Sabbat </w:t>
      </w:r>
      <w:proofErr w:type="spellStart"/>
      <w:r>
        <w:t>notthalben</w:t>
      </w:r>
      <w:proofErr w:type="spellEnd"/>
      <w:r>
        <w:t xml:space="preserve"> thun mag / das er / ausserhalb der </w:t>
      </w:r>
      <w:proofErr w:type="spellStart"/>
      <w:r>
        <w:t>nott</w:t>
      </w:r>
      <w:proofErr w:type="spellEnd"/>
      <w:r>
        <w:t xml:space="preserve"> / </w:t>
      </w:r>
      <w:proofErr w:type="spellStart"/>
      <w:r>
        <w:t>nit</w:t>
      </w:r>
      <w:proofErr w:type="spellEnd"/>
      <w:r>
        <w:t xml:space="preserve"> </w:t>
      </w:r>
      <w:proofErr w:type="spellStart"/>
      <w:r>
        <w:t>doerfte</w:t>
      </w:r>
      <w:proofErr w:type="spellEnd"/>
      <w:r>
        <w:t xml:space="preserve"> thun / und </w:t>
      </w:r>
      <w:proofErr w:type="spellStart"/>
      <w:r>
        <w:t>müg</w:t>
      </w:r>
      <w:proofErr w:type="spellEnd"/>
      <w:r>
        <w:t xml:space="preserve"> also </w:t>
      </w:r>
      <w:proofErr w:type="spellStart"/>
      <w:r>
        <w:t>umb</w:t>
      </w:r>
      <w:proofErr w:type="spellEnd"/>
      <w:r>
        <w:t xml:space="preserve"> </w:t>
      </w:r>
      <w:proofErr w:type="spellStart"/>
      <w:r>
        <w:t>anligender</w:t>
      </w:r>
      <w:proofErr w:type="spellEnd"/>
      <w:r>
        <w:t xml:space="preserve"> not willen / den Sabbat </w:t>
      </w:r>
      <w:proofErr w:type="spellStart"/>
      <w:r>
        <w:t>uberfaren</w:t>
      </w:r>
      <w:proofErr w:type="spellEnd"/>
      <w:r>
        <w:t xml:space="preserve"> und brechen / das aber soll </w:t>
      </w:r>
      <w:proofErr w:type="spellStart"/>
      <w:r>
        <w:t>nyemandt</w:t>
      </w:r>
      <w:proofErr w:type="spellEnd"/>
      <w:r>
        <w:t xml:space="preserve"> </w:t>
      </w:r>
      <w:proofErr w:type="spellStart"/>
      <w:r>
        <w:t>dermassen</w:t>
      </w:r>
      <w:proofErr w:type="spellEnd"/>
      <w:r>
        <w:t xml:space="preserve"> </w:t>
      </w:r>
      <w:proofErr w:type="spellStart"/>
      <w:r>
        <w:t>einnemen</w:t>
      </w:r>
      <w:proofErr w:type="spellEnd"/>
      <w:r>
        <w:t xml:space="preserve"> / als hielt ich / das </w:t>
      </w:r>
      <w:proofErr w:type="spellStart"/>
      <w:r>
        <w:t>ainer</w:t>
      </w:r>
      <w:proofErr w:type="spellEnd"/>
      <w:r>
        <w:t xml:space="preserve"> / den Sabbat brechen </w:t>
      </w:r>
      <w:proofErr w:type="spellStart"/>
      <w:r>
        <w:t>koendt</w:t>
      </w:r>
      <w:proofErr w:type="spellEnd"/>
      <w:r>
        <w:t xml:space="preserve"> / durch die </w:t>
      </w:r>
      <w:proofErr w:type="spellStart"/>
      <w:r>
        <w:t>wercke</w:t>
      </w:r>
      <w:proofErr w:type="spellEnd"/>
      <w:r>
        <w:t xml:space="preserve"> der </w:t>
      </w:r>
      <w:proofErr w:type="spellStart"/>
      <w:r>
        <w:t>barmhertzigkait</w:t>
      </w:r>
      <w:proofErr w:type="spellEnd"/>
      <w:r>
        <w:t xml:space="preserve"> / oder </w:t>
      </w:r>
      <w:proofErr w:type="spellStart"/>
      <w:r>
        <w:t>bruederlicher</w:t>
      </w:r>
      <w:proofErr w:type="spellEnd"/>
      <w:r>
        <w:t xml:space="preserve"> liebe / die ich </w:t>
      </w:r>
      <w:proofErr w:type="spellStart"/>
      <w:r>
        <w:t>notwerck</w:t>
      </w:r>
      <w:proofErr w:type="spellEnd"/>
      <w:r>
        <w:t xml:space="preserve"> </w:t>
      </w:r>
      <w:proofErr w:type="spellStart"/>
      <w:r>
        <w:t>haysse</w:t>
      </w:r>
      <w:proofErr w:type="spellEnd"/>
      <w:r>
        <w:t xml:space="preserve">. Denn ich habe </w:t>
      </w:r>
      <w:proofErr w:type="spellStart"/>
      <w:r>
        <w:t>auff</w:t>
      </w:r>
      <w:proofErr w:type="spellEnd"/>
      <w:r>
        <w:t xml:space="preserve"> die </w:t>
      </w:r>
      <w:proofErr w:type="spellStart"/>
      <w:r>
        <w:t>maynung</w:t>
      </w:r>
      <w:proofErr w:type="spellEnd"/>
      <w:r>
        <w:t xml:space="preserve"> vom </w:t>
      </w:r>
      <w:proofErr w:type="spellStart"/>
      <w:r>
        <w:t>abbruch</w:t>
      </w:r>
      <w:proofErr w:type="spellEnd"/>
      <w:r>
        <w:t xml:space="preserve"> des Sabbats </w:t>
      </w:r>
      <w:proofErr w:type="spellStart"/>
      <w:r>
        <w:t>geredt</w:t>
      </w:r>
      <w:proofErr w:type="spellEnd"/>
      <w:r>
        <w:t xml:space="preserve"> / als Christus wider die </w:t>
      </w:r>
      <w:proofErr w:type="spellStart"/>
      <w:r>
        <w:t>Phariseer</w:t>
      </w:r>
      <w:proofErr w:type="spellEnd"/>
      <w:r>
        <w:t xml:space="preserve"> redet / die </w:t>
      </w:r>
      <w:proofErr w:type="spellStart"/>
      <w:r>
        <w:t>maynten</w:t>
      </w:r>
      <w:proofErr w:type="spellEnd"/>
      <w:r>
        <w:t xml:space="preserve"> / das </w:t>
      </w:r>
      <w:proofErr w:type="spellStart"/>
      <w:r>
        <w:t>unzymlich</w:t>
      </w:r>
      <w:proofErr w:type="spellEnd"/>
      <w:r>
        <w:t xml:space="preserve"> </w:t>
      </w:r>
      <w:proofErr w:type="spellStart"/>
      <w:r>
        <w:t>waere</w:t>
      </w:r>
      <w:proofErr w:type="spellEnd"/>
      <w:r>
        <w:t xml:space="preserve"> / und dem Sabbat </w:t>
      </w:r>
      <w:proofErr w:type="spellStart"/>
      <w:r>
        <w:t>abbrüchlich</w:t>
      </w:r>
      <w:proofErr w:type="spellEnd"/>
      <w:r>
        <w:t xml:space="preserve"> / das </w:t>
      </w:r>
      <w:proofErr w:type="spellStart"/>
      <w:r>
        <w:t>ainer</w:t>
      </w:r>
      <w:proofErr w:type="spellEnd"/>
      <w:r>
        <w:t xml:space="preserve"> / </w:t>
      </w:r>
      <w:proofErr w:type="spellStart"/>
      <w:r>
        <w:t>ainen</w:t>
      </w:r>
      <w:proofErr w:type="spellEnd"/>
      <w:r>
        <w:t xml:space="preserve"> </w:t>
      </w:r>
      <w:proofErr w:type="spellStart"/>
      <w:r>
        <w:t>krancken</w:t>
      </w:r>
      <w:proofErr w:type="spellEnd"/>
      <w:r>
        <w:t xml:space="preserve"> am </w:t>
      </w:r>
      <w:proofErr w:type="spellStart"/>
      <w:r>
        <w:t>Sabbatstag</w:t>
      </w:r>
      <w:proofErr w:type="spellEnd"/>
      <w:r>
        <w:t xml:space="preserve"> gesund macht. Aber Christus begegnet </w:t>
      </w:r>
      <w:proofErr w:type="spellStart"/>
      <w:r>
        <w:t>jnen</w:t>
      </w:r>
      <w:proofErr w:type="spellEnd"/>
      <w:r>
        <w:t xml:space="preserve"> / </w:t>
      </w:r>
      <w:proofErr w:type="spellStart"/>
      <w:r>
        <w:t>unn</w:t>
      </w:r>
      <w:proofErr w:type="spellEnd"/>
      <w:r>
        <w:t xml:space="preserve"> sprach. </w:t>
      </w:r>
      <w:proofErr w:type="spellStart"/>
      <w:r>
        <w:t>Sihe</w:t>
      </w:r>
      <w:proofErr w:type="spellEnd"/>
      <w:r>
        <w:t xml:space="preserve"> / </w:t>
      </w:r>
      <w:proofErr w:type="spellStart"/>
      <w:r>
        <w:t>zymmet</w:t>
      </w:r>
      <w:proofErr w:type="spellEnd"/>
      <w:r>
        <w:t xml:space="preserve"> mirs nicht das ich </w:t>
      </w:r>
      <w:proofErr w:type="spellStart"/>
      <w:r>
        <w:t>wol</w:t>
      </w:r>
      <w:proofErr w:type="spellEnd"/>
      <w:r>
        <w:t xml:space="preserve"> thun / </w:t>
      </w:r>
      <w:proofErr w:type="spellStart"/>
      <w:r>
        <w:t>warumb</w:t>
      </w:r>
      <w:proofErr w:type="spellEnd"/>
      <w:r>
        <w:t xml:space="preserve"> schlachten denn </w:t>
      </w:r>
      <w:proofErr w:type="spellStart"/>
      <w:r>
        <w:t>ewere</w:t>
      </w:r>
      <w:proofErr w:type="spellEnd"/>
      <w:r>
        <w:t xml:space="preserve"> Pfaffen die </w:t>
      </w:r>
      <w:proofErr w:type="spellStart"/>
      <w:r>
        <w:t>opffere</w:t>
      </w:r>
      <w:proofErr w:type="spellEnd"/>
      <w:r>
        <w:t xml:space="preserve"> am Sabbat / und verbrechen den Sabbat / </w:t>
      </w:r>
      <w:proofErr w:type="spellStart"/>
      <w:r>
        <w:t>mitt</w:t>
      </w:r>
      <w:proofErr w:type="spellEnd"/>
      <w:r>
        <w:t xml:space="preserve"> </w:t>
      </w:r>
      <w:proofErr w:type="spellStart"/>
      <w:r>
        <w:t>jrer</w:t>
      </w:r>
      <w:proofErr w:type="spellEnd"/>
      <w:r>
        <w:t xml:space="preserve"> </w:t>
      </w:r>
      <w:proofErr w:type="spellStart"/>
      <w:r>
        <w:t>schlachterey</w:t>
      </w:r>
      <w:proofErr w:type="spellEnd"/>
      <w:r>
        <w:t xml:space="preserve"> oder </w:t>
      </w:r>
      <w:proofErr w:type="spellStart"/>
      <w:r>
        <w:t>moetzgen</w:t>
      </w:r>
      <w:proofErr w:type="spellEnd"/>
      <w:r>
        <w:t xml:space="preserve">. </w:t>
      </w:r>
    </w:p>
    <w:p w14:paraId="7707D678" w14:textId="77777777" w:rsidR="003E64A2" w:rsidRDefault="003E64A2" w:rsidP="003E64A2">
      <w:pPr>
        <w:pStyle w:val="StandardWeb"/>
      </w:pPr>
      <w:r>
        <w:t xml:space="preserve">Also sag ich auch zu denen / so hallten / das </w:t>
      </w:r>
      <w:proofErr w:type="spellStart"/>
      <w:r>
        <w:t>ainer</w:t>
      </w:r>
      <w:proofErr w:type="spellEnd"/>
      <w:r>
        <w:t xml:space="preserve"> durch </w:t>
      </w:r>
      <w:proofErr w:type="spellStart"/>
      <w:r>
        <w:t>ain</w:t>
      </w:r>
      <w:proofErr w:type="spellEnd"/>
      <w:r>
        <w:t xml:space="preserve"> </w:t>
      </w:r>
      <w:proofErr w:type="spellStart"/>
      <w:r>
        <w:t>werck</w:t>
      </w:r>
      <w:proofErr w:type="spellEnd"/>
      <w:r>
        <w:t xml:space="preserve"> / </w:t>
      </w:r>
      <w:proofErr w:type="spellStart"/>
      <w:r>
        <w:t>bruederlicher</w:t>
      </w:r>
      <w:proofErr w:type="spellEnd"/>
      <w:r>
        <w:t xml:space="preserve"> lieb / den Sontag </w:t>
      </w:r>
      <w:proofErr w:type="spellStart"/>
      <w:r>
        <w:t>verseren</w:t>
      </w:r>
      <w:proofErr w:type="spellEnd"/>
      <w:r>
        <w:t xml:space="preserve"> mag. Das recht sey / wenn </w:t>
      </w:r>
      <w:proofErr w:type="spellStart"/>
      <w:r>
        <w:t>ainer</w:t>
      </w:r>
      <w:proofErr w:type="spellEnd"/>
      <w:r>
        <w:t xml:space="preserve"> dem andern / zu nutz / in </w:t>
      </w:r>
      <w:proofErr w:type="spellStart"/>
      <w:r>
        <w:t>seynen</w:t>
      </w:r>
      <w:proofErr w:type="spellEnd"/>
      <w:r>
        <w:t xml:space="preserve"> </w:t>
      </w:r>
      <w:proofErr w:type="spellStart"/>
      <w:r>
        <w:t>noetten</w:t>
      </w:r>
      <w:proofErr w:type="spellEnd"/>
      <w:r>
        <w:t xml:space="preserve"> den Sabbat verbricht / gleich ob es geschehen </w:t>
      </w:r>
      <w:proofErr w:type="spellStart"/>
      <w:r>
        <w:t>moechte</w:t>
      </w:r>
      <w:proofErr w:type="spellEnd"/>
      <w:r>
        <w:t xml:space="preserve"> / das </w:t>
      </w:r>
      <w:proofErr w:type="spellStart"/>
      <w:r>
        <w:t>ainer</w:t>
      </w:r>
      <w:proofErr w:type="spellEnd"/>
      <w:r>
        <w:t xml:space="preserve"> durch solche </w:t>
      </w:r>
      <w:proofErr w:type="spellStart"/>
      <w:r>
        <w:t>werck</w:t>
      </w:r>
      <w:proofErr w:type="spellEnd"/>
      <w:r>
        <w:t xml:space="preserve"> der </w:t>
      </w:r>
      <w:proofErr w:type="spellStart"/>
      <w:r>
        <w:t>barmhertzigkait</w:t>
      </w:r>
      <w:proofErr w:type="spellEnd"/>
      <w:r>
        <w:t xml:space="preserve"> / den Sabbat brechen </w:t>
      </w:r>
      <w:proofErr w:type="spellStart"/>
      <w:r>
        <w:t>koente</w:t>
      </w:r>
      <w:proofErr w:type="spellEnd"/>
      <w:r>
        <w:t xml:space="preserve">. Das aber ist </w:t>
      </w:r>
      <w:proofErr w:type="spellStart"/>
      <w:r>
        <w:t>unmoeglich</w:t>
      </w:r>
      <w:proofErr w:type="spellEnd"/>
      <w:r>
        <w:t xml:space="preserve"> / das </w:t>
      </w:r>
      <w:proofErr w:type="spellStart"/>
      <w:r>
        <w:t>ain</w:t>
      </w:r>
      <w:proofErr w:type="spellEnd"/>
      <w:r>
        <w:t xml:space="preserve"> </w:t>
      </w:r>
      <w:proofErr w:type="spellStart"/>
      <w:r>
        <w:t>wercke</w:t>
      </w:r>
      <w:proofErr w:type="spellEnd"/>
      <w:r>
        <w:t xml:space="preserve"> der liebe / den Sabbat breche. Dann </w:t>
      </w:r>
      <w:proofErr w:type="spellStart"/>
      <w:r>
        <w:t>gott</w:t>
      </w:r>
      <w:proofErr w:type="spellEnd"/>
      <w:r>
        <w:t xml:space="preserve"> hat </w:t>
      </w:r>
      <w:proofErr w:type="spellStart"/>
      <w:r>
        <w:t>ain</w:t>
      </w:r>
      <w:proofErr w:type="spellEnd"/>
      <w:r>
        <w:t xml:space="preserve"> </w:t>
      </w:r>
      <w:proofErr w:type="spellStart"/>
      <w:r>
        <w:t>ordnung</w:t>
      </w:r>
      <w:proofErr w:type="spellEnd"/>
      <w:r>
        <w:t xml:space="preserve"> in </w:t>
      </w:r>
      <w:proofErr w:type="spellStart"/>
      <w:r>
        <w:t>seynen</w:t>
      </w:r>
      <w:proofErr w:type="spellEnd"/>
      <w:r>
        <w:t xml:space="preserve"> </w:t>
      </w:r>
      <w:proofErr w:type="spellStart"/>
      <w:r>
        <w:t>gebotten</w:t>
      </w:r>
      <w:proofErr w:type="spellEnd"/>
      <w:r>
        <w:t xml:space="preserve"> </w:t>
      </w:r>
      <w:proofErr w:type="spellStart"/>
      <w:r>
        <w:t>gestelt</w:t>
      </w:r>
      <w:proofErr w:type="spellEnd"/>
      <w:r>
        <w:t xml:space="preserve">. Etliche </w:t>
      </w:r>
      <w:proofErr w:type="spellStart"/>
      <w:r>
        <w:t>gebietten</w:t>
      </w:r>
      <w:proofErr w:type="spellEnd"/>
      <w:r>
        <w:t xml:space="preserve"> groß </w:t>
      </w:r>
      <w:proofErr w:type="spellStart"/>
      <w:r>
        <w:t>unn</w:t>
      </w:r>
      <w:proofErr w:type="spellEnd"/>
      <w:r>
        <w:t xml:space="preserve"> </w:t>
      </w:r>
      <w:proofErr w:type="spellStart"/>
      <w:r>
        <w:t>hochschetzige</w:t>
      </w:r>
      <w:proofErr w:type="spellEnd"/>
      <w:r>
        <w:t xml:space="preserve"> dinge. Etlicher geringer. </w:t>
      </w:r>
      <w:proofErr w:type="spellStart"/>
      <w:r>
        <w:t>Woelche</w:t>
      </w:r>
      <w:proofErr w:type="spellEnd"/>
      <w:r>
        <w:t xml:space="preserve"> die </w:t>
      </w:r>
      <w:proofErr w:type="spellStart"/>
      <w:r>
        <w:t>werck</w:t>
      </w:r>
      <w:proofErr w:type="spellEnd"/>
      <w:r>
        <w:t xml:space="preserve"> der liebe / des </w:t>
      </w:r>
      <w:proofErr w:type="spellStart"/>
      <w:r>
        <w:t>glaubens</w:t>
      </w:r>
      <w:proofErr w:type="spellEnd"/>
      <w:r>
        <w:t xml:space="preserve"> / der </w:t>
      </w:r>
      <w:proofErr w:type="spellStart"/>
      <w:r>
        <w:t>barmhertzigkait</w:t>
      </w:r>
      <w:proofErr w:type="spellEnd"/>
      <w:r>
        <w:t xml:space="preserve"> gebieten / und der </w:t>
      </w:r>
      <w:proofErr w:type="spellStart"/>
      <w:r>
        <w:t>gleychen</w:t>
      </w:r>
      <w:proofErr w:type="spellEnd"/>
      <w:r>
        <w:t xml:space="preserve"> / die gebieten die aller </w:t>
      </w:r>
      <w:proofErr w:type="spellStart"/>
      <w:r>
        <w:t>bessten</w:t>
      </w:r>
      <w:proofErr w:type="spellEnd"/>
      <w:r>
        <w:t xml:space="preserve"> und </w:t>
      </w:r>
      <w:proofErr w:type="spellStart"/>
      <w:r>
        <w:t>groessisten</w:t>
      </w:r>
      <w:proofErr w:type="spellEnd"/>
      <w:r>
        <w:t xml:space="preserve"> </w:t>
      </w:r>
      <w:proofErr w:type="spellStart"/>
      <w:r>
        <w:t>werck</w:t>
      </w:r>
      <w:proofErr w:type="spellEnd"/>
      <w:r>
        <w:t xml:space="preserve">. Die von </w:t>
      </w:r>
      <w:proofErr w:type="spellStart"/>
      <w:r>
        <w:t>opffern</w:t>
      </w:r>
      <w:proofErr w:type="spellEnd"/>
      <w:r>
        <w:t xml:space="preserve"> / und Sabbaten / und der </w:t>
      </w:r>
      <w:proofErr w:type="spellStart"/>
      <w:r>
        <w:t>gleychen</w:t>
      </w:r>
      <w:proofErr w:type="spellEnd"/>
      <w:r>
        <w:t xml:space="preserve"> Ceremonien reden / die gebieten </w:t>
      </w:r>
      <w:proofErr w:type="spellStart"/>
      <w:r>
        <w:t>geringschetzige</w:t>
      </w:r>
      <w:proofErr w:type="spellEnd"/>
      <w:r>
        <w:t xml:space="preserve"> </w:t>
      </w:r>
      <w:proofErr w:type="spellStart"/>
      <w:r>
        <w:t>sachen</w:t>
      </w:r>
      <w:proofErr w:type="spellEnd"/>
      <w:r>
        <w:t xml:space="preserve">. </w:t>
      </w:r>
    </w:p>
    <w:p w14:paraId="02BBAB57" w14:textId="77777777" w:rsidR="003E64A2" w:rsidRDefault="003E64A2" w:rsidP="003E64A2">
      <w:pPr>
        <w:pStyle w:val="StandardWeb"/>
      </w:pPr>
      <w:r>
        <w:t xml:space="preserve">Nu </w:t>
      </w:r>
      <w:proofErr w:type="spellStart"/>
      <w:r>
        <w:t>hatt</w:t>
      </w:r>
      <w:proofErr w:type="spellEnd"/>
      <w:r>
        <w:t xml:space="preserve"> Gott </w:t>
      </w:r>
      <w:proofErr w:type="spellStart"/>
      <w:r>
        <w:t>nye</w:t>
      </w:r>
      <w:proofErr w:type="spellEnd"/>
      <w:r>
        <w:t xml:space="preserve"> </w:t>
      </w:r>
      <w:proofErr w:type="spellStart"/>
      <w:r>
        <w:t>gebotten</w:t>
      </w:r>
      <w:proofErr w:type="spellEnd"/>
      <w:r>
        <w:t xml:space="preserve"> / das wir alle gebot / </w:t>
      </w:r>
      <w:proofErr w:type="spellStart"/>
      <w:r>
        <w:t>auff</w:t>
      </w:r>
      <w:proofErr w:type="spellEnd"/>
      <w:r>
        <w:t xml:space="preserve"> </w:t>
      </w:r>
      <w:proofErr w:type="spellStart"/>
      <w:r>
        <w:t>ain</w:t>
      </w:r>
      <w:proofErr w:type="spellEnd"/>
      <w:r>
        <w:t xml:space="preserve"> mal halten sollten / nach dem </w:t>
      </w:r>
      <w:proofErr w:type="spellStart"/>
      <w:r>
        <w:t>buchstabischen</w:t>
      </w:r>
      <w:proofErr w:type="spellEnd"/>
      <w:r>
        <w:t xml:space="preserve"> </w:t>
      </w:r>
      <w:proofErr w:type="spellStart"/>
      <w:r>
        <w:t>werck</w:t>
      </w:r>
      <w:proofErr w:type="spellEnd"/>
      <w:r>
        <w:t xml:space="preserve"> zu reden / sonder das wir / die beste </w:t>
      </w:r>
      <w:proofErr w:type="spellStart"/>
      <w:r>
        <w:t>wercke</w:t>
      </w:r>
      <w:proofErr w:type="spellEnd"/>
      <w:r>
        <w:t xml:space="preserve"> vor </w:t>
      </w:r>
      <w:proofErr w:type="spellStart"/>
      <w:r>
        <w:t>allain</w:t>
      </w:r>
      <w:proofErr w:type="spellEnd"/>
      <w:r>
        <w:t xml:space="preserve"> </w:t>
      </w:r>
      <w:proofErr w:type="spellStart"/>
      <w:r>
        <w:t>unnd</w:t>
      </w:r>
      <w:proofErr w:type="spellEnd"/>
      <w:r>
        <w:t xml:space="preserve"> zu ersten thun / </w:t>
      </w:r>
      <w:proofErr w:type="spellStart"/>
      <w:r>
        <w:t>Under</w:t>
      </w:r>
      <w:proofErr w:type="spellEnd"/>
      <w:r>
        <w:t xml:space="preserve"> den besten </w:t>
      </w:r>
      <w:proofErr w:type="spellStart"/>
      <w:r>
        <w:t>gebotten</w:t>
      </w:r>
      <w:proofErr w:type="spellEnd"/>
      <w:r>
        <w:t xml:space="preserve"> und </w:t>
      </w:r>
      <w:proofErr w:type="spellStart"/>
      <w:r>
        <w:t>wercken</w:t>
      </w:r>
      <w:proofErr w:type="spellEnd"/>
      <w:r>
        <w:t xml:space="preserve"> / ist das gebot </w:t>
      </w:r>
      <w:proofErr w:type="spellStart"/>
      <w:r>
        <w:t>unn</w:t>
      </w:r>
      <w:proofErr w:type="spellEnd"/>
      <w:r>
        <w:t xml:space="preserve"> </w:t>
      </w:r>
      <w:proofErr w:type="spellStart"/>
      <w:r>
        <w:t>werck</w:t>
      </w:r>
      <w:proofErr w:type="spellEnd"/>
      <w:r>
        <w:t xml:space="preserve"> der lieb und </w:t>
      </w:r>
      <w:proofErr w:type="spellStart"/>
      <w:r>
        <w:t>barmhertzigkait</w:t>
      </w:r>
      <w:proofErr w:type="spellEnd"/>
      <w:r>
        <w:t xml:space="preserve"> zu dem </w:t>
      </w:r>
      <w:proofErr w:type="spellStart"/>
      <w:r>
        <w:t>naechsten</w:t>
      </w:r>
      <w:proofErr w:type="spellEnd"/>
      <w:r>
        <w:t xml:space="preserve"> / und das will </w:t>
      </w:r>
      <w:proofErr w:type="spellStart"/>
      <w:r>
        <w:t>got</w:t>
      </w:r>
      <w:proofErr w:type="spellEnd"/>
      <w:r>
        <w:t xml:space="preserve"> </w:t>
      </w:r>
      <w:proofErr w:type="spellStart"/>
      <w:r>
        <w:t>eer</w:t>
      </w:r>
      <w:proofErr w:type="spellEnd"/>
      <w:r>
        <w:t xml:space="preserve"> haben / denn das Sabbat / </w:t>
      </w:r>
      <w:proofErr w:type="spellStart"/>
      <w:r>
        <w:t>opffer</w:t>
      </w:r>
      <w:proofErr w:type="spellEnd"/>
      <w:r>
        <w:t xml:space="preserve"> fasten und singen / </w:t>
      </w:r>
      <w:proofErr w:type="spellStart"/>
      <w:r>
        <w:t>teuffen</w:t>
      </w:r>
      <w:proofErr w:type="spellEnd"/>
      <w:r>
        <w:t xml:space="preserve"> und der </w:t>
      </w:r>
      <w:proofErr w:type="spellStart"/>
      <w:r>
        <w:t>gleychen</w:t>
      </w:r>
      <w:proofErr w:type="spellEnd"/>
      <w:r>
        <w:t xml:space="preserve"> / und wenn auch der </w:t>
      </w:r>
      <w:proofErr w:type="spellStart"/>
      <w:r>
        <w:t>mensch</w:t>
      </w:r>
      <w:proofErr w:type="spellEnd"/>
      <w:r>
        <w:t xml:space="preserve"> sich in den </w:t>
      </w:r>
      <w:proofErr w:type="spellStart"/>
      <w:r>
        <w:t>letsten</w:t>
      </w:r>
      <w:proofErr w:type="spellEnd"/>
      <w:r>
        <w:t xml:space="preserve"> </w:t>
      </w:r>
      <w:proofErr w:type="spellStart"/>
      <w:r>
        <w:t>wercken</w:t>
      </w:r>
      <w:proofErr w:type="spellEnd"/>
      <w:r>
        <w:t xml:space="preserve"> </w:t>
      </w:r>
      <w:proofErr w:type="spellStart"/>
      <w:r>
        <w:t>ye</w:t>
      </w:r>
      <w:proofErr w:type="spellEnd"/>
      <w:r>
        <w:t xml:space="preserve"> </w:t>
      </w:r>
      <w:proofErr w:type="spellStart"/>
      <w:r>
        <w:t>bet</w:t>
      </w:r>
      <w:proofErr w:type="spellEnd"/>
      <w:r>
        <w:t xml:space="preserve"> / und die </w:t>
      </w:r>
      <w:proofErr w:type="spellStart"/>
      <w:r>
        <w:t>erbietung</w:t>
      </w:r>
      <w:proofErr w:type="spellEnd"/>
      <w:r>
        <w:t xml:space="preserve"> der lieb oder </w:t>
      </w:r>
      <w:proofErr w:type="spellStart"/>
      <w:r>
        <w:t>barmhertzigkait</w:t>
      </w:r>
      <w:proofErr w:type="spellEnd"/>
      <w:r>
        <w:t xml:space="preserve"> nachließ / so erzürnet er </w:t>
      </w:r>
      <w:proofErr w:type="spellStart"/>
      <w:r>
        <w:t>gott</w:t>
      </w:r>
      <w:proofErr w:type="spellEnd"/>
      <w:r>
        <w:t xml:space="preserve"> / der spricht. Es ist mein will und </w:t>
      </w:r>
      <w:proofErr w:type="spellStart"/>
      <w:r>
        <w:t>ordnung</w:t>
      </w:r>
      <w:proofErr w:type="spellEnd"/>
      <w:r>
        <w:t xml:space="preserve"> </w:t>
      </w:r>
      <w:proofErr w:type="spellStart"/>
      <w:r>
        <w:t>nye</w:t>
      </w:r>
      <w:proofErr w:type="spellEnd"/>
      <w:r>
        <w:t xml:space="preserve"> gewest / das </w:t>
      </w:r>
      <w:proofErr w:type="spellStart"/>
      <w:r>
        <w:t>ainer</w:t>
      </w:r>
      <w:proofErr w:type="spellEnd"/>
      <w:r>
        <w:t xml:space="preserve"> die </w:t>
      </w:r>
      <w:proofErr w:type="spellStart"/>
      <w:r>
        <w:t>klaynen</w:t>
      </w:r>
      <w:proofErr w:type="spellEnd"/>
      <w:r>
        <w:t xml:space="preserve"> </w:t>
      </w:r>
      <w:proofErr w:type="spellStart"/>
      <w:r>
        <w:t>geboettlein</w:t>
      </w:r>
      <w:proofErr w:type="spellEnd"/>
      <w:r>
        <w:t xml:space="preserve"> </w:t>
      </w:r>
      <w:proofErr w:type="spellStart"/>
      <w:r>
        <w:t>außrichte</w:t>
      </w:r>
      <w:proofErr w:type="spellEnd"/>
      <w:r>
        <w:t xml:space="preserve"> / und </w:t>
      </w:r>
      <w:proofErr w:type="spellStart"/>
      <w:r>
        <w:t>undterlasse</w:t>
      </w:r>
      <w:proofErr w:type="spellEnd"/>
      <w:r>
        <w:t xml:space="preserve"> die </w:t>
      </w:r>
      <w:proofErr w:type="spellStart"/>
      <w:r>
        <w:t>hauptgebott</w:t>
      </w:r>
      <w:proofErr w:type="spellEnd"/>
      <w:r>
        <w:t xml:space="preserve"> / oder das </w:t>
      </w:r>
      <w:proofErr w:type="spellStart"/>
      <w:r>
        <w:t>ainer</w:t>
      </w:r>
      <w:proofErr w:type="spellEnd"/>
      <w:r>
        <w:t xml:space="preserve"> </w:t>
      </w:r>
      <w:proofErr w:type="spellStart"/>
      <w:r>
        <w:t>ain</w:t>
      </w:r>
      <w:proofErr w:type="spellEnd"/>
      <w:r>
        <w:t xml:space="preserve"> </w:t>
      </w:r>
      <w:proofErr w:type="spellStart"/>
      <w:r>
        <w:t>opffer</w:t>
      </w:r>
      <w:proofErr w:type="spellEnd"/>
      <w:r>
        <w:t xml:space="preserve"> thut / wenn er </w:t>
      </w:r>
      <w:proofErr w:type="spellStart"/>
      <w:r>
        <w:t>nit</w:t>
      </w:r>
      <w:proofErr w:type="spellEnd"/>
      <w:r>
        <w:t xml:space="preserve"> </w:t>
      </w:r>
      <w:proofErr w:type="spellStart"/>
      <w:r>
        <w:t>seynen</w:t>
      </w:r>
      <w:proofErr w:type="spellEnd"/>
      <w:r>
        <w:t xml:space="preserve"> </w:t>
      </w:r>
      <w:proofErr w:type="spellStart"/>
      <w:r>
        <w:t>gutten</w:t>
      </w:r>
      <w:proofErr w:type="spellEnd"/>
      <w:r>
        <w:t xml:space="preserve"> willen </w:t>
      </w:r>
      <w:proofErr w:type="spellStart"/>
      <w:r>
        <w:t>opfferet</w:t>
      </w:r>
      <w:proofErr w:type="spellEnd"/>
      <w:r>
        <w:t xml:space="preserve"> / </w:t>
      </w:r>
      <w:proofErr w:type="spellStart"/>
      <w:r>
        <w:t>Got</w:t>
      </w:r>
      <w:proofErr w:type="spellEnd"/>
      <w:r>
        <w:t xml:space="preserve"> will das wir die </w:t>
      </w:r>
      <w:proofErr w:type="spellStart"/>
      <w:r>
        <w:t>bessten</w:t>
      </w:r>
      <w:proofErr w:type="spellEnd"/>
      <w:r>
        <w:t xml:space="preserve"> </w:t>
      </w:r>
      <w:proofErr w:type="spellStart"/>
      <w:r>
        <w:t>werck</w:t>
      </w:r>
      <w:proofErr w:type="spellEnd"/>
      <w:r>
        <w:t xml:space="preserve"> und </w:t>
      </w:r>
      <w:proofErr w:type="spellStart"/>
      <w:r>
        <w:t>gebott</w:t>
      </w:r>
      <w:proofErr w:type="spellEnd"/>
      <w:r>
        <w:t xml:space="preserve"> zum ersten halten. Wenn aber </w:t>
      </w:r>
      <w:proofErr w:type="spellStart"/>
      <w:r>
        <w:t>ain</w:t>
      </w:r>
      <w:proofErr w:type="spellEnd"/>
      <w:r>
        <w:t xml:space="preserve"> </w:t>
      </w:r>
      <w:proofErr w:type="spellStart"/>
      <w:r>
        <w:t>mensch</w:t>
      </w:r>
      <w:proofErr w:type="spellEnd"/>
      <w:r>
        <w:t xml:space="preserve"> die erste thut / und </w:t>
      </w:r>
      <w:proofErr w:type="spellStart"/>
      <w:r>
        <w:t>hatt</w:t>
      </w:r>
      <w:proofErr w:type="spellEnd"/>
      <w:r>
        <w:t xml:space="preserve"> die </w:t>
      </w:r>
      <w:proofErr w:type="spellStart"/>
      <w:r>
        <w:t>letste</w:t>
      </w:r>
      <w:proofErr w:type="spellEnd"/>
      <w:r>
        <w:t xml:space="preserve"> </w:t>
      </w:r>
      <w:proofErr w:type="spellStart"/>
      <w:r>
        <w:t>nit</w:t>
      </w:r>
      <w:proofErr w:type="spellEnd"/>
      <w:r>
        <w:t xml:space="preserve"> </w:t>
      </w:r>
      <w:proofErr w:type="spellStart"/>
      <w:r>
        <w:t>gethon</w:t>
      </w:r>
      <w:proofErr w:type="spellEnd"/>
      <w:r>
        <w:t xml:space="preserve"> / so zürnet Gott </w:t>
      </w:r>
      <w:proofErr w:type="spellStart"/>
      <w:r>
        <w:t>nit</w:t>
      </w:r>
      <w:proofErr w:type="spellEnd"/>
      <w:r>
        <w:t xml:space="preserve"> </w:t>
      </w:r>
      <w:proofErr w:type="spellStart"/>
      <w:r>
        <w:t>darumb</w:t>
      </w:r>
      <w:proofErr w:type="spellEnd"/>
      <w:r>
        <w:t xml:space="preserve"> / wenn er </w:t>
      </w:r>
      <w:proofErr w:type="spellStart"/>
      <w:r>
        <w:t>nit</w:t>
      </w:r>
      <w:proofErr w:type="spellEnd"/>
      <w:r>
        <w:t xml:space="preserve"> </w:t>
      </w:r>
      <w:proofErr w:type="spellStart"/>
      <w:r>
        <w:t>zeyt</w:t>
      </w:r>
      <w:proofErr w:type="spellEnd"/>
      <w:r>
        <w:t xml:space="preserve"> darzu gehabt. </w:t>
      </w:r>
      <w:proofErr w:type="spellStart"/>
      <w:r>
        <w:t>Darumb</w:t>
      </w:r>
      <w:proofErr w:type="spellEnd"/>
      <w:r>
        <w:t xml:space="preserve"> </w:t>
      </w:r>
      <w:proofErr w:type="spellStart"/>
      <w:r>
        <w:t>seynd</w:t>
      </w:r>
      <w:proofErr w:type="spellEnd"/>
      <w:r>
        <w:t xml:space="preserve"> die </w:t>
      </w:r>
      <w:proofErr w:type="spellStart"/>
      <w:r>
        <w:t>letsten</w:t>
      </w:r>
      <w:proofErr w:type="spellEnd"/>
      <w:r>
        <w:t xml:space="preserve"> </w:t>
      </w:r>
      <w:proofErr w:type="spellStart"/>
      <w:r>
        <w:t>nit</w:t>
      </w:r>
      <w:proofErr w:type="spellEnd"/>
      <w:r>
        <w:t xml:space="preserve"> </w:t>
      </w:r>
      <w:proofErr w:type="spellStart"/>
      <w:r>
        <w:t>gebotten</w:t>
      </w:r>
      <w:proofErr w:type="spellEnd"/>
      <w:r>
        <w:t xml:space="preserve"> in der </w:t>
      </w:r>
      <w:proofErr w:type="spellStart"/>
      <w:r>
        <w:t>zeyt</w:t>
      </w:r>
      <w:proofErr w:type="spellEnd"/>
      <w:r>
        <w:t xml:space="preserve"> / wenn man die erste unterlassen muß. </w:t>
      </w:r>
    </w:p>
    <w:p w14:paraId="74A8D1E3" w14:textId="77777777" w:rsidR="003E64A2" w:rsidRDefault="003E64A2" w:rsidP="003E64A2">
      <w:pPr>
        <w:pStyle w:val="StandardWeb"/>
      </w:pPr>
      <w:r>
        <w:t xml:space="preserve">Derhalben soll das </w:t>
      </w:r>
      <w:proofErr w:type="spellStart"/>
      <w:r>
        <w:t>halßstarrig</w:t>
      </w:r>
      <w:proofErr w:type="spellEnd"/>
      <w:r>
        <w:t xml:space="preserve"> </w:t>
      </w:r>
      <w:proofErr w:type="spellStart"/>
      <w:r>
        <w:t>gesynde</w:t>
      </w:r>
      <w:proofErr w:type="spellEnd"/>
      <w:r>
        <w:t xml:space="preserve"> wissen / das </w:t>
      </w:r>
      <w:proofErr w:type="spellStart"/>
      <w:r>
        <w:t>sy</w:t>
      </w:r>
      <w:proofErr w:type="spellEnd"/>
      <w:r>
        <w:t xml:space="preserve"> den Sabbat </w:t>
      </w:r>
      <w:proofErr w:type="spellStart"/>
      <w:r>
        <w:t>nit</w:t>
      </w:r>
      <w:proofErr w:type="spellEnd"/>
      <w:r>
        <w:t xml:space="preserve"> brechen / wenn </w:t>
      </w:r>
      <w:proofErr w:type="spellStart"/>
      <w:r>
        <w:t>sy</w:t>
      </w:r>
      <w:proofErr w:type="spellEnd"/>
      <w:r>
        <w:t xml:space="preserve"> </w:t>
      </w:r>
      <w:proofErr w:type="spellStart"/>
      <w:r>
        <w:t>jren</w:t>
      </w:r>
      <w:proofErr w:type="spellEnd"/>
      <w:r>
        <w:t xml:space="preserve"> </w:t>
      </w:r>
      <w:proofErr w:type="spellStart"/>
      <w:r>
        <w:t>herren</w:t>
      </w:r>
      <w:proofErr w:type="spellEnd"/>
      <w:r>
        <w:t xml:space="preserve"> am </w:t>
      </w:r>
      <w:proofErr w:type="spellStart"/>
      <w:r>
        <w:t>feyrtag</w:t>
      </w:r>
      <w:proofErr w:type="spellEnd"/>
      <w:r>
        <w:t xml:space="preserve"> </w:t>
      </w:r>
      <w:proofErr w:type="spellStart"/>
      <w:r>
        <w:t>helffen</w:t>
      </w:r>
      <w:proofErr w:type="spellEnd"/>
      <w:r>
        <w:t xml:space="preserve"> / </w:t>
      </w:r>
      <w:proofErr w:type="spellStart"/>
      <w:r>
        <w:t>wa</w:t>
      </w:r>
      <w:proofErr w:type="spellEnd"/>
      <w:r>
        <w:t xml:space="preserve"> </w:t>
      </w:r>
      <w:proofErr w:type="spellStart"/>
      <w:r>
        <w:t>sy</w:t>
      </w:r>
      <w:proofErr w:type="spellEnd"/>
      <w:r>
        <w:t xml:space="preserve"> </w:t>
      </w:r>
      <w:proofErr w:type="spellStart"/>
      <w:r>
        <w:t>mercken</w:t>
      </w:r>
      <w:proofErr w:type="spellEnd"/>
      <w:r>
        <w:t xml:space="preserve"> / das </w:t>
      </w:r>
      <w:proofErr w:type="spellStart"/>
      <w:r>
        <w:t>jrer</w:t>
      </w:r>
      <w:proofErr w:type="spellEnd"/>
      <w:r>
        <w:t xml:space="preserve"> </w:t>
      </w:r>
      <w:proofErr w:type="spellStart"/>
      <w:r>
        <w:t>hawßherrn</w:t>
      </w:r>
      <w:proofErr w:type="spellEnd"/>
      <w:r>
        <w:t xml:space="preserve"> </w:t>
      </w:r>
      <w:proofErr w:type="spellStart"/>
      <w:r>
        <w:t>guetter</w:t>
      </w:r>
      <w:proofErr w:type="spellEnd"/>
      <w:r>
        <w:t xml:space="preserve"> </w:t>
      </w:r>
      <w:proofErr w:type="spellStart"/>
      <w:r>
        <w:t>verdurben</w:t>
      </w:r>
      <w:proofErr w:type="spellEnd"/>
      <w:r>
        <w:t xml:space="preserve"> / </w:t>
      </w:r>
      <w:proofErr w:type="spellStart"/>
      <w:r>
        <w:t>wa</w:t>
      </w:r>
      <w:proofErr w:type="spellEnd"/>
      <w:r>
        <w:t xml:space="preserve"> man </w:t>
      </w:r>
      <w:proofErr w:type="spellStart"/>
      <w:r>
        <w:t>sy</w:t>
      </w:r>
      <w:proofErr w:type="spellEnd"/>
      <w:r>
        <w:t xml:space="preserve"> </w:t>
      </w:r>
      <w:proofErr w:type="spellStart"/>
      <w:r>
        <w:t>nit</w:t>
      </w:r>
      <w:proofErr w:type="spellEnd"/>
      <w:r>
        <w:t xml:space="preserve"> </w:t>
      </w:r>
      <w:proofErr w:type="spellStart"/>
      <w:r>
        <w:t>beseydts</w:t>
      </w:r>
      <w:proofErr w:type="spellEnd"/>
      <w:r>
        <w:t xml:space="preserve"> schicket / oder mit </w:t>
      </w:r>
      <w:proofErr w:type="spellStart"/>
      <w:r>
        <w:t>arbayt</w:t>
      </w:r>
      <w:proofErr w:type="spellEnd"/>
      <w:r>
        <w:t xml:space="preserve"> nicht bessert und </w:t>
      </w:r>
      <w:proofErr w:type="spellStart"/>
      <w:r>
        <w:t>verwaret</w:t>
      </w:r>
      <w:proofErr w:type="spellEnd"/>
      <w:r>
        <w:t xml:space="preserve">. Gott </w:t>
      </w:r>
      <w:proofErr w:type="spellStart"/>
      <w:r>
        <w:t>hatt</w:t>
      </w:r>
      <w:proofErr w:type="spellEnd"/>
      <w:r>
        <w:t xml:space="preserve"> auch den </w:t>
      </w:r>
      <w:proofErr w:type="spellStart"/>
      <w:r>
        <w:t>feyertag</w:t>
      </w:r>
      <w:proofErr w:type="spellEnd"/>
      <w:r>
        <w:t xml:space="preserve"> </w:t>
      </w:r>
      <w:proofErr w:type="spellStart"/>
      <w:r>
        <w:t>hernyder</w:t>
      </w:r>
      <w:proofErr w:type="spellEnd"/>
      <w:r>
        <w:t xml:space="preserve"> / unter / den </w:t>
      </w:r>
      <w:proofErr w:type="spellStart"/>
      <w:r>
        <w:t>bruederlichen</w:t>
      </w:r>
      <w:proofErr w:type="spellEnd"/>
      <w:r>
        <w:t xml:space="preserve"> </w:t>
      </w:r>
      <w:proofErr w:type="spellStart"/>
      <w:r>
        <w:t>beystandt</w:t>
      </w:r>
      <w:proofErr w:type="spellEnd"/>
      <w:r>
        <w:t xml:space="preserve"> gesetzt. Und das </w:t>
      </w:r>
      <w:proofErr w:type="spellStart"/>
      <w:r>
        <w:t>gesynde</w:t>
      </w:r>
      <w:proofErr w:type="spellEnd"/>
      <w:r>
        <w:t xml:space="preserve"> zu </w:t>
      </w:r>
      <w:proofErr w:type="spellStart"/>
      <w:r>
        <w:t>sampt</w:t>
      </w:r>
      <w:proofErr w:type="spellEnd"/>
      <w:r>
        <w:t xml:space="preserve"> alle </w:t>
      </w:r>
      <w:proofErr w:type="spellStart"/>
      <w:r>
        <w:t>menschen</w:t>
      </w:r>
      <w:proofErr w:type="spellEnd"/>
      <w:r>
        <w:t xml:space="preserve"> / </w:t>
      </w:r>
      <w:proofErr w:type="spellStart"/>
      <w:r>
        <w:t>seynd</w:t>
      </w:r>
      <w:proofErr w:type="spellEnd"/>
      <w:r>
        <w:t xml:space="preserve"> schuldig / </w:t>
      </w:r>
      <w:proofErr w:type="spellStart"/>
      <w:r>
        <w:t>alltzeyt</w:t>
      </w:r>
      <w:proofErr w:type="spellEnd"/>
      <w:r>
        <w:t xml:space="preserve"> / den schaden </w:t>
      </w:r>
      <w:proofErr w:type="spellStart"/>
      <w:r>
        <w:t>jres</w:t>
      </w:r>
      <w:proofErr w:type="spellEnd"/>
      <w:r>
        <w:t xml:space="preserve"> </w:t>
      </w:r>
      <w:proofErr w:type="spellStart"/>
      <w:r>
        <w:t>naechsten</w:t>
      </w:r>
      <w:proofErr w:type="spellEnd"/>
      <w:r>
        <w:t xml:space="preserve"> </w:t>
      </w:r>
      <w:proofErr w:type="spellStart"/>
      <w:r>
        <w:t>zuverhuetten</w:t>
      </w:r>
      <w:proofErr w:type="spellEnd"/>
      <w:r>
        <w:t xml:space="preserve"> / am </w:t>
      </w:r>
      <w:proofErr w:type="spellStart"/>
      <w:r>
        <w:t>feyertag</w:t>
      </w:r>
      <w:proofErr w:type="spellEnd"/>
      <w:r>
        <w:t xml:space="preserve"> </w:t>
      </w:r>
      <w:proofErr w:type="spellStart"/>
      <w:r>
        <w:t>gleych</w:t>
      </w:r>
      <w:proofErr w:type="spellEnd"/>
      <w:r>
        <w:t xml:space="preserve"> als am </w:t>
      </w:r>
      <w:proofErr w:type="spellStart"/>
      <w:r>
        <w:t>wercktag</w:t>
      </w:r>
      <w:proofErr w:type="spellEnd"/>
      <w:r>
        <w:t xml:space="preserve"> / </w:t>
      </w:r>
      <w:proofErr w:type="spellStart"/>
      <w:r>
        <w:t>unnd</w:t>
      </w:r>
      <w:proofErr w:type="spellEnd"/>
      <w:r>
        <w:t xml:space="preserve"> sollen weder </w:t>
      </w:r>
      <w:proofErr w:type="spellStart"/>
      <w:r>
        <w:t>muehe</w:t>
      </w:r>
      <w:proofErr w:type="spellEnd"/>
      <w:r>
        <w:t xml:space="preserve"> noch </w:t>
      </w:r>
      <w:proofErr w:type="spellStart"/>
      <w:r>
        <w:t>fleyß</w:t>
      </w:r>
      <w:proofErr w:type="spellEnd"/>
      <w:r>
        <w:t xml:space="preserve"> sparen / wie </w:t>
      </w:r>
      <w:proofErr w:type="spellStart"/>
      <w:r>
        <w:t>vil</w:t>
      </w:r>
      <w:proofErr w:type="spellEnd"/>
      <w:r>
        <w:t xml:space="preserve"> </w:t>
      </w:r>
      <w:proofErr w:type="spellStart"/>
      <w:r>
        <w:t>meer</w:t>
      </w:r>
      <w:proofErr w:type="spellEnd"/>
      <w:r>
        <w:t xml:space="preserve"> </w:t>
      </w:r>
      <w:proofErr w:type="spellStart"/>
      <w:r>
        <w:t>seynd</w:t>
      </w:r>
      <w:proofErr w:type="spellEnd"/>
      <w:r>
        <w:t xml:space="preserve"> </w:t>
      </w:r>
      <w:proofErr w:type="spellStart"/>
      <w:r>
        <w:t>sy</w:t>
      </w:r>
      <w:proofErr w:type="spellEnd"/>
      <w:r>
        <w:t xml:space="preserve"> vor Gott schuldig / </w:t>
      </w:r>
      <w:proofErr w:type="spellStart"/>
      <w:r>
        <w:t>jren</w:t>
      </w:r>
      <w:proofErr w:type="spellEnd"/>
      <w:r>
        <w:t xml:space="preserve"> </w:t>
      </w:r>
      <w:proofErr w:type="spellStart"/>
      <w:r>
        <w:t>herren</w:t>
      </w:r>
      <w:proofErr w:type="spellEnd"/>
      <w:r>
        <w:t xml:space="preserve"> das </w:t>
      </w:r>
      <w:proofErr w:type="spellStart"/>
      <w:r>
        <w:t>besste</w:t>
      </w:r>
      <w:proofErr w:type="spellEnd"/>
      <w:r>
        <w:t xml:space="preserve"> / am </w:t>
      </w:r>
      <w:proofErr w:type="spellStart"/>
      <w:r>
        <w:t>feyertag</w:t>
      </w:r>
      <w:proofErr w:type="spellEnd"/>
      <w:r>
        <w:t xml:space="preserve"> zu </w:t>
      </w:r>
      <w:proofErr w:type="spellStart"/>
      <w:r>
        <w:t>beweysen</w:t>
      </w:r>
      <w:proofErr w:type="spellEnd"/>
      <w:r>
        <w:t xml:space="preserve"> / der </w:t>
      </w:r>
      <w:proofErr w:type="spellStart"/>
      <w:r>
        <w:t>brot</w:t>
      </w:r>
      <w:proofErr w:type="spellEnd"/>
      <w:r>
        <w:t xml:space="preserve"> </w:t>
      </w:r>
      <w:proofErr w:type="spellStart"/>
      <w:r>
        <w:t>sy</w:t>
      </w:r>
      <w:proofErr w:type="spellEnd"/>
      <w:r>
        <w:t xml:space="preserve"> essen / und </w:t>
      </w:r>
      <w:proofErr w:type="spellStart"/>
      <w:r>
        <w:t>lon</w:t>
      </w:r>
      <w:proofErr w:type="spellEnd"/>
      <w:r>
        <w:t xml:space="preserve"> </w:t>
      </w:r>
      <w:proofErr w:type="spellStart"/>
      <w:r>
        <w:t>nemen</w:t>
      </w:r>
      <w:proofErr w:type="spellEnd"/>
      <w:r>
        <w:t xml:space="preserve">? </w:t>
      </w:r>
      <w:proofErr w:type="spellStart"/>
      <w:r>
        <w:t>Dartzu</w:t>
      </w:r>
      <w:proofErr w:type="spellEnd"/>
      <w:r>
        <w:t xml:space="preserve"> brechen </w:t>
      </w:r>
      <w:proofErr w:type="spellStart"/>
      <w:r>
        <w:t>sy</w:t>
      </w:r>
      <w:proofErr w:type="spellEnd"/>
      <w:r>
        <w:t xml:space="preserve"> </w:t>
      </w:r>
      <w:proofErr w:type="spellStart"/>
      <w:r>
        <w:t>nit</w:t>
      </w:r>
      <w:proofErr w:type="spellEnd"/>
      <w:r>
        <w:t xml:space="preserve"> den Sabbat Gottes / so </w:t>
      </w:r>
      <w:proofErr w:type="spellStart"/>
      <w:r>
        <w:t>sy</w:t>
      </w:r>
      <w:proofErr w:type="spellEnd"/>
      <w:r>
        <w:t xml:space="preserve"> </w:t>
      </w:r>
      <w:proofErr w:type="spellStart"/>
      <w:r>
        <w:t>arbaytten</w:t>
      </w:r>
      <w:proofErr w:type="spellEnd"/>
      <w:r>
        <w:t xml:space="preserve"> / denn der </w:t>
      </w:r>
      <w:proofErr w:type="spellStart"/>
      <w:r>
        <w:t>eusserlich</w:t>
      </w:r>
      <w:proofErr w:type="spellEnd"/>
      <w:r>
        <w:t xml:space="preserve"> Sabbat ist </w:t>
      </w:r>
      <w:proofErr w:type="spellStart"/>
      <w:r>
        <w:t>auffgehoben</w:t>
      </w:r>
      <w:proofErr w:type="spellEnd"/>
      <w:r>
        <w:t xml:space="preserve"> / so </w:t>
      </w:r>
      <w:proofErr w:type="spellStart"/>
      <w:r>
        <w:t>offt</w:t>
      </w:r>
      <w:proofErr w:type="spellEnd"/>
      <w:r>
        <w:t xml:space="preserve"> du deinem </w:t>
      </w:r>
      <w:proofErr w:type="spellStart"/>
      <w:r>
        <w:t>naechsten</w:t>
      </w:r>
      <w:proofErr w:type="spellEnd"/>
      <w:r>
        <w:t xml:space="preserve"> zu </w:t>
      </w:r>
      <w:proofErr w:type="spellStart"/>
      <w:r>
        <w:t>hilff</w:t>
      </w:r>
      <w:proofErr w:type="spellEnd"/>
      <w:r>
        <w:t xml:space="preserve"> kommen </w:t>
      </w:r>
      <w:proofErr w:type="spellStart"/>
      <w:r>
        <w:t>must</w:t>
      </w:r>
      <w:proofErr w:type="spellEnd"/>
      <w:r>
        <w:t xml:space="preserve"> / </w:t>
      </w:r>
      <w:proofErr w:type="spellStart"/>
      <w:r>
        <w:t>unnd</w:t>
      </w:r>
      <w:proofErr w:type="spellEnd"/>
      <w:r>
        <w:t xml:space="preserve"> der </w:t>
      </w:r>
      <w:proofErr w:type="spellStart"/>
      <w:r>
        <w:t>außwendig</w:t>
      </w:r>
      <w:proofErr w:type="spellEnd"/>
      <w:r>
        <w:t xml:space="preserve"> Sabbat ist </w:t>
      </w:r>
      <w:proofErr w:type="spellStart"/>
      <w:r>
        <w:t>nitt</w:t>
      </w:r>
      <w:proofErr w:type="spellEnd"/>
      <w:r>
        <w:t xml:space="preserve"> </w:t>
      </w:r>
      <w:proofErr w:type="spellStart"/>
      <w:r>
        <w:t>meer</w:t>
      </w:r>
      <w:proofErr w:type="spellEnd"/>
      <w:r>
        <w:t xml:space="preserve"> </w:t>
      </w:r>
      <w:proofErr w:type="spellStart"/>
      <w:r>
        <w:t>ain</w:t>
      </w:r>
      <w:proofErr w:type="spellEnd"/>
      <w:r>
        <w:t xml:space="preserve"> Sabbat. </w:t>
      </w:r>
    </w:p>
    <w:p w14:paraId="0B88F4E5" w14:textId="77777777" w:rsidR="003E64A2" w:rsidRDefault="003E64A2" w:rsidP="003E64A2">
      <w:pPr>
        <w:pStyle w:val="StandardWeb"/>
      </w:pPr>
      <w:r>
        <w:t xml:space="preserve">Demnach </w:t>
      </w:r>
      <w:proofErr w:type="spellStart"/>
      <w:r>
        <w:t>mügen</w:t>
      </w:r>
      <w:proofErr w:type="spellEnd"/>
      <w:r>
        <w:t xml:space="preserve"> sich knechte </w:t>
      </w:r>
      <w:proofErr w:type="spellStart"/>
      <w:r>
        <w:t>unn</w:t>
      </w:r>
      <w:proofErr w:type="spellEnd"/>
      <w:r>
        <w:t xml:space="preserve"> </w:t>
      </w:r>
      <w:proofErr w:type="spellStart"/>
      <w:r>
        <w:t>megdte</w:t>
      </w:r>
      <w:proofErr w:type="spellEnd"/>
      <w:r>
        <w:t xml:space="preserve"> nicht entschuldigen / mit dem Sabbat / wenn </w:t>
      </w:r>
      <w:proofErr w:type="spellStart"/>
      <w:r>
        <w:t>jre</w:t>
      </w:r>
      <w:proofErr w:type="spellEnd"/>
      <w:r>
        <w:t xml:space="preserve"> </w:t>
      </w:r>
      <w:proofErr w:type="spellStart"/>
      <w:r>
        <w:t>herren</w:t>
      </w:r>
      <w:proofErr w:type="spellEnd"/>
      <w:r>
        <w:t xml:space="preserve"> </w:t>
      </w:r>
      <w:proofErr w:type="spellStart"/>
      <w:r>
        <w:t>nott</w:t>
      </w:r>
      <w:proofErr w:type="spellEnd"/>
      <w:r>
        <w:t xml:space="preserve"> oder schaden </w:t>
      </w:r>
      <w:proofErr w:type="spellStart"/>
      <w:r>
        <w:t>leyden</w:t>
      </w:r>
      <w:proofErr w:type="spellEnd"/>
      <w:r>
        <w:t xml:space="preserve"> / </w:t>
      </w:r>
      <w:proofErr w:type="spellStart"/>
      <w:r>
        <w:t>weyl</w:t>
      </w:r>
      <w:proofErr w:type="spellEnd"/>
      <w:r>
        <w:t xml:space="preserve"> </w:t>
      </w:r>
      <w:proofErr w:type="spellStart"/>
      <w:r>
        <w:t>sy</w:t>
      </w:r>
      <w:proofErr w:type="spellEnd"/>
      <w:r>
        <w:t xml:space="preserve"> vor </w:t>
      </w:r>
      <w:proofErr w:type="spellStart"/>
      <w:r>
        <w:t>got</w:t>
      </w:r>
      <w:proofErr w:type="spellEnd"/>
      <w:r>
        <w:t xml:space="preserve"> pflichtig / am Sabbat zu </w:t>
      </w:r>
      <w:proofErr w:type="spellStart"/>
      <w:r>
        <w:t>arbayten</w:t>
      </w:r>
      <w:proofErr w:type="spellEnd"/>
      <w:r>
        <w:t xml:space="preserve">. Wenn </w:t>
      </w:r>
      <w:proofErr w:type="spellStart"/>
      <w:r>
        <w:t>ain</w:t>
      </w:r>
      <w:proofErr w:type="spellEnd"/>
      <w:r>
        <w:t xml:space="preserve"> </w:t>
      </w:r>
      <w:proofErr w:type="spellStart"/>
      <w:r>
        <w:t>knecht</w:t>
      </w:r>
      <w:proofErr w:type="spellEnd"/>
      <w:r>
        <w:t xml:space="preserve"> </w:t>
      </w:r>
      <w:proofErr w:type="spellStart"/>
      <w:r>
        <w:t>sicht</w:t>
      </w:r>
      <w:proofErr w:type="spellEnd"/>
      <w:r>
        <w:t xml:space="preserve"> / das </w:t>
      </w:r>
      <w:proofErr w:type="spellStart"/>
      <w:r>
        <w:t>nassz</w:t>
      </w:r>
      <w:proofErr w:type="spellEnd"/>
      <w:r>
        <w:t xml:space="preserve"> </w:t>
      </w:r>
      <w:proofErr w:type="spellStart"/>
      <w:r>
        <w:t>wetter</w:t>
      </w:r>
      <w:proofErr w:type="spellEnd"/>
      <w:r>
        <w:t xml:space="preserve"> / oder </w:t>
      </w:r>
      <w:proofErr w:type="spellStart"/>
      <w:r>
        <w:t>unstets</w:t>
      </w:r>
      <w:proofErr w:type="spellEnd"/>
      <w:r>
        <w:t xml:space="preserve"> </w:t>
      </w:r>
      <w:proofErr w:type="spellStart"/>
      <w:r>
        <w:t>gewitter</w:t>
      </w:r>
      <w:proofErr w:type="spellEnd"/>
      <w:r>
        <w:t xml:space="preserve"> ist / und das </w:t>
      </w:r>
      <w:proofErr w:type="spellStart"/>
      <w:r>
        <w:t>seynem</w:t>
      </w:r>
      <w:proofErr w:type="spellEnd"/>
      <w:r>
        <w:t xml:space="preserve"> </w:t>
      </w:r>
      <w:proofErr w:type="spellStart"/>
      <w:r>
        <w:t>herren</w:t>
      </w:r>
      <w:proofErr w:type="spellEnd"/>
      <w:r>
        <w:t xml:space="preserve"> seyn </w:t>
      </w:r>
      <w:proofErr w:type="spellStart"/>
      <w:r>
        <w:t>hew</w:t>
      </w:r>
      <w:proofErr w:type="spellEnd"/>
      <w:r>
        <w:t xml:space="preserve"> oder </w:t>
      </w:r>
      <w:proofErr w:type="spellStart"/>
      <w:r>
        <w:t>getrayd</w:t>
      </w:r>
      <w:proofErr w:type="spellEnd"/>
      <w:r>
        <w:t xml:space="preserve"> auf dem </w:t>
      </w:r>
      <w:proofErr w:type="spellStart"/>
      <w:r>
        <w:t>felde</w:t>
      </w:r>
      <w:proofErr w:type="spellEnd"/>
      <w:r>
        <w:t xml:space="preserve"> </w:t>
      </w:r>
      <w:proofErr w:type="spellStart"/>
      <w:r>
        <w:t>vernassen</w:t>
      </w:r>
      <w:proofErr w:type="spellEnd"/>
      <w:r>
        <w:t xml:space="preserve"> wird und verderben </w:t>
      </w:r>
      <w:proofErr w:type="spellStart"/>
      <w:r>
        <w:t>moechte</w:t>
      </w:r>
      <w:proofErr w:type="spellEnd"/>
      <w:r>
        <w:t xml:space="preserve"> / </w:t>
      </w:r>
      <w:proofErr w:type="spellStart"/>
      <w:r>
        <w:t>wa</w:t>
      </w:r>
      <w:proofErr w:type="spellEnd"/>
      <w:r>
        <w:t xml:space="preserve"> ers am Sabbat nicht einbrecht / soll der </w:t>
      </w:r>
      <w:proofErr w:type="spellStart"/>
      <w:r>
        <w:t>knecht</w:t>
      </w:r>
      <w:proofErr w:type="spellEnd"/>
      <w:r>
        <w:t xml:space="preserve"> </w:t>
      </w:r>
      <w:proofErr w:type="spellStart"/>
      <w:r>
        <w:t>pferde</w:t>
      </w:r>
      <w:proofErr w:type="spellEnd"/>
      <w:r>
        <w:t xml:space="preserve"> anspannen / und </w:t>
      </w:r>
      <w:proofErr w:type="spellStart"/>
      <w:r>
        <w:t>helffen</w:t>
      </w:r>
      <w:proofErr w:type="spellEnd"/>
      <w:r>
        <w:t xml:space="preserve"> </w:t>
      </w:r>
      <w:proofErr w:type="spellStart"/>
      <w:r>
        <w:t>auff</w:t>
      </w:r>
      <w:proofErr w:type="spellEnd"/>
      <w:r>
        <w:t xml:space="preserve"> laden / </w:t>
      </w:r>
      <w:proofErr w:type="spellStart"/>
      <w:r>
        <w:t>unnd</w:t>
      </w:r>
      <w:proofErr w:type="spellEnd"/>
      <w:r>
        <w:t xml:space="preserve"> </w:t>
      </w:r>
      <w:proofErr w:type="spellStart"/>
      <w:r>
        <w:t>fleyssigklich</w:t>
      </w:r>
      <w:proofErr w:type="spellEnd"/>
      <w:r>
        <w:t xml:space="preserve"> </w:t>
      </w:r>
      <w:proofErr w:type="spellStart"/>
      <w:r>
        <w:t>einfueren</w:t>
      </w:r>
      <w:proofErr w:type="spellEnd"/>
      <w:r>
        <w:t xml:space="preserve"> / er </w:t>
      </w:r>
      <w:proofErr w:type="spellStart"/>
      <w:r>
        <w:t>kan</w:t>
      </w:r>
      <w:proofErr w:type="spellEnd"/>
      <w:r>
        <w:t xml:space="preserve"> sich auch nicht mit dem Sabbat schützen / oder </w:t>
      </w:r>
      <w:proofErr w:type="spellStart"/>
      <w:r>
        <w:t>außreden</w:t>
      </w:r>
      <w:proofErr w:type="spellEnd"/>
      <w:r>
        <w:t xml:space="preserve">. </w:t>
      </w:r>
      <w:proofErr w:type="spellStart"/>
      <w:r>
        <w:t>Got</w:t>
      </w:r>
      <w:proofErr w:type="spellEnd"/>
      <w:r>
        <w:t xml:space="preserve"> spricht also / wenn du deines </w:t>
      </w:r>
      <w:proofErr w:type="spellStart"/>
      <w:r>
        <w:t>bruders</w:t>
      </w:r>
      <w:proofErr w:type="spellEnd"/>
      <w:r>
        <w:t xml:space="preserve"> Esel oder </w:t>
      </w:r>
      <w:proofErr w:type="spellStart"/>
      <w:r>
        <w:t>Ochssen</w:t>
      </w:r>
      <w:proofErr w:type="spellEnd"/>
      <w:r>
        <w:t xml:space="preserve"> </w:t>
      </w:r>
      <w:proofErr w:type="spellStart"/>
      <w:r>
        <w:t>sichst</w:t>
      </w:r>
      <w:proofErr w:type="spellEnd"/>
      <w:r>
        <w:t xml:space="preserve"> fallen </w:t>
      </w:r>
      <w:proofErr w:type="spellStart"/>
      <w:r>
        <w:t>auff</w:t>
      </w:r>
      <w:proofErr w:type="spellEnd"/>
      <w:r>
        <w:t xml:space="preserve"> dem </w:t>
      </w:r>
      <w:proofErr w:type="spellStart"/>
      <w:r>
        <w:t>wege</w:t>
      </w:r>
      <w:proofErr w:type="spellEnd"/>
      <w:r>
        <w:t xml:space="preserve"> / so </w:t>
      </w:r>
      <w:proofErr w:type="spellStart"/>
      <w:r>
        <w:t>solltu</w:t>
      </w:r>
      <w:proofErr w:type="spellEnd"/>
      <w:r>
        <w:t xml:space="preserve"> dich </w:t>
      </w:r>
      <w:proofErr w:type="spellStart"/>
      <w:r>
        <w:t>nit</w:t>
      </w:r>
      <w:proofErr w:type="spellEnd"/>
      <w:r>
        <w:t xml:space="preserve"> von </w:t>
      </w:r>
      <w:proofErr w:type="spellStart"/>
      <w:r>
        <w:t>jm</w:t>
      </w:r>
      <w:proofErr w:type="spellEnd"/>
      <w:r>
        <w:t xml:space="preserve"> verbergen / </w:t>
      </w:r>
      <w:proofErr w:type="spellStart"/>
      <w:r>
        <w:t>sonder</w:t>
      </w:r>
      <w:proofErr w:type="spellEnd"/>
      <w:r>
        <w:t xml:space="preserve"> sollt </w:t>
      </w:r>
      <w:proofErr w:type="spellStart"/>
      <w:r>
        <w:t>jm</w:t>
      </w:r>
      <w:proofErr w:type="spellEnd"/>
      <w:r>
        <w:t xml:space="preserve"> </w:t>
      </w:r>
      <w:proofErr w:type="spellStart"/>
      <w:r>
        <w:t>auff</w:t>
      </w:r>
      <w:proofErr w:type="spellEnd"/>
      <w:r>
        <w:t xml:space="preserve"> </w:t>
      </w:r>
      <w:proofErr w:type="spellStart"/>
      <w:r>
        <w:t>helffen</w:t>
      </w:r>
      <w:proofErr w:type="spellEnd"/>
      <w:r>
        <w:t xml:space="preserve">. Du </w:t>
      </w:r>
      <w:proofErr w:type="spellStart"/>
      <w:r>
        <w:t>must</w:t>
      </w:r>
      <w:proofErr w:type="spellEnd"/>
      <w:r>
        <w:t xml:space="preserve"> deines </w:t>
      </w:r>
      <w:proofErr w:type="spellStart"/>
      <w:r>
        <w:t>nachpawrß</w:t>
      </w:r>
      <w:proofErr w:type="spellEnd"/>
      <w:r>
        <w:t xml:space="preserve"> </w:t>
      </w:r>
      <w:proofErr w:type="spellStart"/>
      <w:r>
        <w:t>vyhe</w:t>
      </w:r>
      <w:proofErr w:type="spellEnd"/>
      <w:r>
        <w:t xml:space="preserve"> </w:t>
      </w:r>
      <w:proofErr w:type="spellStart"/>
      <w:r>
        <w:t>auff</w:t>
      </w:r>
      <w:proofErr w:type="spellEnd"/>
      <w:r>
        <w:t xml:space="preserve"> </w:t>
      </w:r>
      <w:proofErr w:type="spellStart"/>
      <w:r>
        <w:t>helffen</w:t>
      </w:r>
      <w:proofErr w:type="spellEnd"/>
      <w:r>
        <w:t xml:space="preserve"> / </w:t>
      </w:r>
      <w:proofErr w:type="spellStart"/>
      <w:r>
        <w:t>wens</w:t>
      </w:r>
      <w:proofErr w:type="spellEnd"/>
      <w:r>
        <w:t xml:space="preserve"> </w:t>
      </w:r>
      <w:proofErr w:type="spellStart"/>
      <w:r>
        <w:t>fellt</w:t>
      </w:r>
      <w:proofErr w:type="spellEnd"/>
      <w:r>
        <w:t xml:space="preserve"> / und du </w:t>
      </w:r>
      <w:proofErr w:type="spellStart"/>
      <w:r>
        <w:t>darbey</w:t>
      </w:r>
      <w:proofErr w:type="spellEnd"/>
      <w:r>
        <w:t xml:space="preserve"> bist / es sey Sontag oder Montag / </w:t>
      </w:r>
      <w:proofErr w:type="spellStart"/>
      <w:r>
        <w:t>unn</w:t>
      </w:r>
      <w:proofErr w:type="spellEnd"/>
      <w:r>
        <w:t xml:space="preserve"> </w:t>
      </w:r>
      <w:proofErr w:type="spellStart"/>
      <w:r>
        <w:t>darffest</w:t>
      </w:r>
      <w:proofErr w:type="spellEnd"/>
      <w:r>
        <w:t xml:space="preserve"> nicht darvon </w:t>
      </w:r>
      <w:proofErr w:type="spellStart"/>
      <w:r>
        <w:t>geen</w:t>
      </w:r>
      <w:proofErr w:type="spellEnd"/>
      <w:r>
        <w:t xml:space="preserve"> / vor </w:t>
      </w:r>
      <w:proofErr w:type="spellStart"/>
      <w:r>
        <w:t>gethoner</w:t>
      </w:r>
      <w:proofErr w:type="spellEnd"/>
      <w:r>
        <w:t xml:space="preserve"> </w:t>
      </w:r>
      <w:proofErr w:type="spellStart"/>
      <w:r>
        <w:t>hilff</w:t>
      </w:r>
      <w:proofErr w:type="spellEnd"/>
      <w:r>
        <w:t xml:space="preserve"> / denn Gott hat </w:t>
      </w:r>
      <w:proofErr w:type="spellStart"/>
      <w:r>
        <w:t>one</w:t>
      </w:r>
      <w:proofErr w:type="spellEnd"/>
      <w:r>
        <w:t xml:space="preserve"> </w:t>
      </w:r>
      <w:proofErr w:type="spellStart"/>
      <w:r>
        <w:t>meldung</w:t>
      </w:r>
      <w:proofErr w:type="spellEnd"/>
      <w:r>
        <w:t xml:space="preserve"> </w:t>
      </w:r>
      <w:proofErr w:type="spellStart"/>
      <w:r>
        <w:t>aines</w:t>
      </w:r>
      <w:proofErr w:type="spellEnd"/>
      <w:r>
        <w:t xml:space="preserve"> tags gesprochen / wenn du </w:t>
      </w:r>
      <w:proofErr w:type="spellStart"/>
      <w:r>
        <w:t>sichst</w:t>
      </w:r>
      <w:proofErr w:type="spellEnd"/>
      <w:r>
        <w:t xml:space="preserve"> / das </w:t>
      </w:r>
      <w:proofErr w:type="spellStart"/>
      <w:r>
        <w:t>ain</w:t>
      </w:r>
      <w:proofErr w:type="spellEnd"/>
      <w:r>
        <w:t xml:space="preserve"> Esel oder </w:t>
      </w:r>
      <w:proofErr w:type="spellStart"/>
      <w:r>
        <w:t>thyer</w:t>
      </w:r>
      <w:proofErr w:type="spellEnd"/>
      <w:r>
        <w:t xml:space="preserve"> deines </w:t>
      </w:r>
      <w:proofErr w:type="spellStart"/>
      <w:r>
        <w:t>naechsten</w:t>
      </w:r>
      <w:proofErr w:type="spellEnd"/>
      <w:r>
        <w:t xml:space="preserve"> </w:t>
      </w:r>
      <w:proofErr w:type="spellStart"/>
      <w:r>
        <w:t>nyder</w:t>
      </w:r>
      <w:proofErr w:type="spellEnd"/>
      <w:r>
        <w:t xml:space="preserve"> </w:t>
      </w:r>
      <w:proofErr w:type="spellStart"/>
      <w:r>
        <w:t>fellt</w:t>
      </w:r>
      <w:proofErr w:type="spellEnd"/>
      <w:r>
        <w:t xml:space="preserve"> / </w:t>
      </w:r>
      <w:proofErr w:type="spellStart"/>
      <w:r>
        <w:t>solltu</w:t>
      </w:r>
      <w:proofErr w:type="spellEnd"/>
      <w:r>
        <w:t xml:space="preserve"> </w:t>
      </w:r>
      <w:proofErr w:type="spellStart"/>
      <w:r>
        <w:t>nitt</w:t>
      </w:r>
      <w:proofErr w:type="spellEnd"/>
      <w:r>
        <w:t xml:space="preserve"> darvon </w:t>
      </w:r>
      <w:proofErr w:type="spellStart"/>
      <w:r>
        <w:t>geen</w:t>
      </w:r>
      <w:proofErr w:type="spellEnd"/>
      <w:r>
        <w:t xml:space="preserve"> / und es lassen </w:t>
      </w:r>
      <w:proofErr w:type="spellStart"/>
      <w:r>
        <w:t>ligen</w:t>
      </w:r>
      <w:proofErr w:type="spellEnd"/>
      <w:r>
        <w:t xml:space="preserve"> / </w:t>
      </w:r>
      <w:proofErr w:type="spellStart"/>
      <w:r>
        <w:t>sonder</w:t>
      </w:r>
      <w:proofErr w:type="spellEnd"/>
      <w:r>
        <w:t xml:space="preserve"> </w:t>
      </w:r>
      <w:proofErr w:type="spellStart"/>
      <w:r>
        <w:t>solst</w:t>
      </w:r>
      <w:proofErr w:type="spellEnd"/>
      <w:r>
        <w:t xml:space="preserve"> </w:t>
      </w:r>
      <w:proofErr w:type="spellStart"/>
      <w:r>
        <w:t>jm</w:t>
      </w:r>
      <w:proofErr w:type="spellEnd"/>
      <w:r>
        <w:t xml:space="preserve"> </w:t>
      </w:r>
      <w:proofErr w:type="spellStart"/>
      <w:r>
        <w:t>auff</w:t>
      </w:r>
      <w:proofErr w:type="spellEnd"/>
      <w:r>
        <w:t xml:space="preserve"> </w:t>
      </w:r>
      <w:proofErr w:type="spellStart"/>
      <w:r>
        <w:t>helffen</w:t>
      </w:r>
      <w:proofErr w:type="spellEnd"/>
      <w:r>
        <w:t xml:space="preserve">. Wenn </w:t>
      </w:r>
      <w:proofErr w:type="spellStart"/>
      <w:r>
        <w:t>got</w:t>
      </w:r>
      <w:proofErr w:type="spellEnd"/>
      <w:r>
        <w:t xml:space="preserve"> den Sabbat </w:t>
      </w:r>
      <w:proofErr w:type="spellStart"/>
      <w:r>
        <w:t>het</w:t>
      </w:r>
      <w:proofErr w:type="spellEnd"/>
      <w:r>
        <w:t xml:space="preserve"> </w:t>
      </w:r>
      <w:proofErr w:type="spellStart"/>
      <w:r>
        <w:t>woellen</w:t>
      </w:r>
      <w:proofErr w:type="spellEnd"/>
      <w:r>
        <w:t xml:space="preserve"> </w:t>
      </w:r>
      <w:proofErr w:type="spellStart"/>
      <w:r>
        <w:t>außschliessen</w:t>
      </w:r>
      <w:proofErr w:type="spellEnd"/>
      <w:r>
        <w:t xml:space="preserve"> / so </w:t>
      </w:r>
      <w:proofErr w:type="spellStart"/>
      <w:r>
        <w:t>het</w:t>
      </w:r>
      <w:proofErr w:type="spellEnd"/>
      <w:r>
        <w:t xml:space="preserve"> er etliche tag namhaftig gemacht </w:t>
      </w:r>
      <w:proofErr w:type="spellStart"/>
      <w:r>
        <w:t>unn</w:t>
      </w:r>
      <w:proofErr w:type="spellEnd"/>
      <w:r>
        <w:t xml:space="preserve"> gesagt du </w:t>
      </w:r>
      <w:proofErr w:type="spellStart"/>
      <w:r>
        <w:t>solt</w:t>
      </w:r>
      <w:proofErr w:type="spellEnd"/>
      <w:r>
        <w:t xml:space="preserve"> </w:t>
      </w:r>
      <w:proofErr w:type="spellStart"/>
      <w:r>
        <w:t>jm</w:t>
      </w:r>
      <w:proofErr w:type="spellEnd"/>
      <w:r>
        <w:t xml:space="preserve"> </w:t>
      </w:r>
      <w:proofErr w:type="spellStart"/>
      <w:r>
        <w:t>auff</w:t>
      </w:r>
      <w:proofErr w:type="spellEnd"/>
      <w:r>
        <w:t xml:space="preserve"> </w:t>
      </w:r>
      <w:proofErr w:type="spellStart"/>
      <w:r>
        <w:t>helffen</w:t>
      </w:r>
      <w:proofErr w:type="spellEnd"/>
      <w:r>
        <w:t xml:space="preserve"> alle tag / </w:t>
      </w:r>
      <w:proofErr w:type="spellStart"/>
      <w:r>
        <w:t>außgenommen</w:t>
      </w:r>
      <w:proofErr w:type="spellEnd"/>
      <w:r>
        <w:t xml:space="preserve"> den Sabbat. Aber </w:t>
      </w:r>
      <w:proofErr w:type="spellStart"/>
      <w:r>
        <w:t>gott</w:t>
      </w:r>
      <w:proofErr w:type="spellEnd"/>
      <w:r>
        <w:t xml:space="preserve"> </w:t>
      </w:r>
      <w:proofErr w:type="spellStart"/>
      <w:r>
        <w:t>hatt</w:t>
      </w:r>
      <w:proofErr w:type="spellEnd"/>
      <w:r>
        <w:t xml:space="preserve"> den Sabbat nicht </w:t>
      </w:r>
      <w:proofErr w:type="spellStart"/>
      <w:r>
        <w:t>außgenommen</w:t>
      </w:r>
      <w:proofErr w:type="spellEnd"/>
      <w:r>
        <w:t xml:space="preserve"> / </w:t>
      </w:r>
      <w:proofErr w:type="spellStart"/>
      <w:r>
        <w:t>sonder</w:t>
      </w:r>
      <w:proofErr w:type="spellEnd"/>
      <w:r>
        <w:t xml:space="preserve"> dir in </w:t>
      </w:r>
      <w:proofErr w:type="spellStart"/>
      <w:r>
        <w:t>gemain</w:t>
      </w:r>
      <w:proofErr w:type="spellEnd"/>
      <w:r>
        <w:t xml:space="preserve"> / </w:t>
      </w:r>
      <w:proofErr w:type="spellStart"/>
      <w:r>
        <w:t>auff</w:t>
      </w:r>
      <w:proofErr w:type="spellEnd"/>
      <w:r>
        <w:t xml:space="preserve"> alle tag </w:t>
      </w:r>
      <w:proofErr w:type="spellStart"/>
      <w:r>
        <w:t>gebotten</w:t>
      </w:r>
      <w:proofErr w:type="spellEnd"/>
      <w:r>
        <w:t xml:space="preserve"> / das du den schaden </w:t>
      </w:r>
      <w:proofErr w:type="spellStart"/>
      <w:r>
        <w:t>deynes</w:t>
      </w:r>
      <w:proofErr w:type="spellEnd"/>
      <w:r>
        <w:t xml:space="preserve"> </w:t>
      </w:r>
      <w:proofErr w:type="spellStart"/>
      <w:r>
        <w:t>naechsten</w:t>
      </w:r>
      <w:proofErr w:type="spellEnd"/>
      <w:r>
        <w:t xml:space="preserve"> </w:t>
      </w:r>
      <w:proofErr w:type="spellStart"/>
      <w:r>
        <w:t>verhueten</w:t>
      </w:r>
      <w:proofErr w:type="spellEnd"/>
      <w:r>
        <w:t xml:space="preserve"> </w:t>
      </w:r>
      <w:proofErr w:type="spellStart"/>
      <w:r>
        <w:t>solt</w:t>
      </w:r>
      <w:proofErr w:type="spellEnd"/>
      <w:r>
        <w:t xml:space="preserve">. Nu bey dem </w:t>
      </w:r>
      <w:proofErr w:type="spellStart"/>
      <w:r>
        <w:t>steet</w:t>
      </w:r>
      <w:proofErr w:type="spellEnd"/>
      <w:r>
        <w:t xml:space="preserve"> / das die </w:t>
      </w:r>
      <w:proofErr w:type="spellStart"/>
      <w:r>
        <w:t>knecht</w:t>
      </w:r>
      <w:proofErr w:type="spellEnd"/>
      <w:r>
        <w:t xml:space="preserve"> </w:t>
      </w:r>
      <w:proofErr w:type="spellStart"/>
      <w:r>
        <w:t>jrer</w:t>
      </w:r>
      <w:proofErr w:type="spellEnd"/>
      <w:r>
        <w:t xml:space="preserve"> </w:t>
      </w:r>
      <w:proofErr w:type="spellStart"/>
      <w:r>
        <w:t>hawßherrn</w:t>
      </w:r>
      <w:proofErr w:type="spellEnd"/>
      <w:r>
        <w:t xml:space="preserve"> </w:t>
      </w:r>
      <w:proofErr w:type="spellStart"/>
      <w:r>
        <w:t>hew</w:t>
      </w:r>
      <w:proofErr w:type="spellEnd"/>
      <w:r>
        <w:t xml:space="preserve"> </w:t>
      </w:r>
      <w:proofErr w:type="spellStart"/>
      <w:r>
        <w:t>nit</w:t>
      </w:r>
      <w:proofErr w:type="spellEnd"/>
      <w:r>
        <w:t xml:space="preserve"> sollen lassen verderben / des Sabbats halben / denn der Esel oder ander </w:t>
      </w:r>
      <w:proofErr w:type="spellStart"/>
      <w:r>
        <w:t>vihe</w:t>
      </w:r>
      <w:proofErr w:type="spellEnd"/>
      <w:r>
        <w:t xml:space="preserve"> </w:t>
      </w:r>
      <w:proofErr w:type="spellStart"/>
      <w:r>
        <w:t>verdurb</w:t>
      </w:r>
      <w:proofErr w:type="spellEnd"/>
      <w:r>
        <w:t xml:space="preserve"> </w:t>
      </w:r>
      <w:proofErr w:type="spellStart"/>
      <w:r>
        <w:t>one</w:t>
      </w:r>
      <w:proofErr w:type="spellEnd"/>
      <w:r>
        <w:t xml:space="preserve"> </w:t>
      </w:r>
      <w:proofErr w:type="spellStart"/>
      <w:r>
        <w:t>hew</w:t>
      </w:r>
      <w:proofErr w:type="spellEnd"/>
      <w:r>
        <w:t xml:space="preserve"> und die </w:t>
      </w:r>
      <w:proofErr w:type="spellStart"/>
      <w:r>
        <w:t>menschen</w:t>
      </w:r>
      <w:proofErr w:type="spellEnd"/>
      <w:r>
        <w:t xml:space="preserve"> </w:t>
      </w:r>
      <w:proofErr w:type="spellStart"/>
      <w:r>
        <w:t>one</w:t>
      </w:r>
      <w:proofErr w:type="spellEnd"/>
      <w:r>
        <w:t xml:space="preserve"> </w:t>
      </w:r>
      <w:proofErr w:type="spellStart"/>
      <w:r>
        <w:t>getrayd</w:t>
      </w:r>
      <w:proofErr w:type="spellEnd"/>
      <w:r>
        <w:t xml:space="preserve"> / die </w:t>
      </w:r>
      <w:proofErr w:type="spellStart"/>
      <w:r>
        <w:t>mer</w:t>
      </w:r>
      <w:proofErr w:type="spellEnd"/>
      <w:r>
        <w:t xml:space="preserve"> sein / dann </w:t>
      </w:r>
      <w:proofErr w:type="spellStart"/>
      <w:r>
        <w:t>ain</w:t>
      </w:r>
      <w:proofErr w:type="spellEnd"/>
      <w:r>
        <w:t xml:space="preserve"> </w:t>
      </w:r>
      <w:proofErr w:type="spellStart"/>
      <w:r>
        <w:t>vyh</w:t>
      </w:r>
      <w:proofErr w:type="spellEnd"/>
      <w:r>
        <w:t xml:space="preserve"> / und </w:t>
      </w:r>
      <w:proofErr w:type="spellStart"/>
      <w:r>
        <w:t>wurd</w:t>
      </w:r>
      <w:proofErr w:type="spellEnd"/>
      <w:r>
        <w:t xml:space="preserve"> dadurch Gottes </w:t>
      </w:r>
      <w:proofErr w:type="spellStart"/>
      <w:r>
        <w:t>gebott</w:t>
      </w:r>
      <w:proofErr w:type="spellEnd"/>
      <w:r>
        <w:t xml:space="preserve"> zu nicht. </w:t>
      </w:r>
    </w:p>
    <w:p w14:paraId="2027B050" w14:textId="77777777" w:rsidR="003E64A2" w:rsidRDefault="003E64A2" w:rsidP="003E64A2">
      <w:pPr>
        <w:pStyle w:val="StandardWeb"/>
      </w:pPr>
      <w:proofErr w:type="spellStart"/>
      <w:r>
        <w:t>Ir</w:t>
      </w:r>
      <w:proofErr w:type="spellEnd"/>
      <w:r>
        <w:t xml:space="preserve"> </w:t>
      </w:r>
      <w:proofErr w:type="spellStart"/>
      <w:r>
        <w:t>hawßherrn</w:t>
      </w:r>
      <w:proofErr w:type="spellEnd"/>
      <w:r>
        <w:t xml:space="preserve"> / </w:t>
      </w:r>
      <w:proofErr w:type="spellStart"/>
      <w:r>
        <w:t>seyt</w:t>
      </w:r>
      <w:proofErr w:type="spellEnd"/>
      <w:r>
        <w:t xml:space="preserve"> dem </w:t>
      </w:r>
      <w:proofErr w:type="spellStart"/>
      <w:r>
        <w:t>gesynde</w:t>
      </w:r>
      <w:proofErr w:type="spellEnd"/>
      <w:r>
        <w:t xml:space="preserve"> </w:t>
      </w:r>
      <w:proofErr w:type="spellStart"/>
      <w:r>
        <w:t>meer</w:t>
      </w:r>
      <w:proofErr w:type="spellEnd"/>
      <w:r>
        <w:t xml:space="preserve"> / </w:t>
      </w:r>
      <w:proofErr w:type="spellStart"/>
      <w:r>
        <w:t>unnd</w:t>
      </w:r>
      <w:proofErr w:type="spellEnd"/>
      <w:r>
        <w:t xml:space="preserve"> die knechte und </w:t>
      </w:r>
      <w:proofErr w:type="spellStart"/>
      <w:r>
        <w:t>megdte</w:t>
      </w:r>
      <w:proofErr w:type="spellEnd"/>
      <w:r>
        <w:t xml:space="preserve"> / </w:t>
      </w:r>
      <w:proofErr w:type="spellStart"/>
      <w:r>
        <w:t>seynd</w:t>
      </w:r>
      <w:proofErr w:type="spellEnd"/>
      <w:r>
        <w:t xml:space="preserve"> den </w:t>
      </w:r>
      <w:proofErr w:type="spellStart"/>
      <w:r>
        <w:t>hawßherrn</w:t>
      </w:r>
      <w:proofErr w:type="spellEnd"/>
      <w:r>
        <w:t xml:space="preserve"> </w:t>
      </w:r>
      <w:proofErr w:type="spellStart"/>
      <w:r>
        <w:t>widerumb</w:t>
      </w:r>
      <w:proofErr w:type="spellEnd"/>
      <w:r>
        <w:t xml:space="preserve"> </w:t>
      </w:r>
      <w:proofErr w:type="spellStart"/>
      <w:r>
        <w:t>mer</w:t>
      </w:r>
      <w:proofErr w:type="spellEnd"/>
      <w:r>
        <w:t xml:space="preserve"> </w:t>
      </w:r>
      <w:proofErr w:type="spellStart"/>
      <w:r>
        <w:t>dienstes</w:t>
      </w:r>
      <w:proofErr w:type="spellEnd"/>
      <w:r>
        <w:t xml:space="preserve"> schuldig / denn </w:t>
      </w:r>
      <w:proofErr w:type="spellStart"/>
      <w:r>
        <w:t>yrgent</w:t>
      </w:r>
      <w:proofErr w:type="spellEnd"/>
      <w:r>
        <w:t xml:space="preserve"> </w:t>
      </w:r>
      <w:proofErr w:type="spellStart"/>
      <w:r>
        <w:t>ainem</w:t>
      </w:r>
      <w:proofErr w:type="spellEnd"/>
      <w:r>
        <w:t xml:space="preserve"> andern. </w:t>
      </w:r>
      <w:proofErr w:type="spellStart"/>
      <w:r>
        <w:t>Darumb</w:t>
      </w:r>
      <w:proofErr w:type="spellEnd"/>
      <w:r>
        <w:t xml:space="preserve"> sollen </w:t>
      </w:r>
      <w:proofErr w:type="spellStart"/>
      <w:r>
        <w:t>sy</w:t>
      </w:r>
      <w:proofErr w:type="spellEnd"/>
      <w:r>
        <w:t xml:space="preserve"> </w:t>
      </w:r>
      <w:proofErr w:type="spellStart"/>
      <w:r>
        <w:t>jre</w:t>
      </w:r>
      <w:proofErr w:type="spellEnd"/>
      <w:r>
        <w:t xml:space="preserve"> </w:t>
      </w:r>
      <w:proofErr w:type="spellStart"/>
      <w:r>
        <w:t>vyhe</w:t>
      </w:r>
      <w:proofErr w:type="spellEnd"/>
      <w:r>
        <w:t xml:space="preserve"> und hab auch vor andern vor schaden </w:t>
      </w:r>
      <w:proofErr w:type="spellStart"/>
      <w:r>
        <w:t>verwaren</w:t>
      </w:r>
      <w:proofErr w:type="spellEnd"/>
      <w:r>
        <w:t xml:space="preserve">. </w:t>
      </w:r>
    </w:p>
    <w:p w14:paraId="2DA3AC9A" w14:textId="77777777" w:rsidR="003E64A2" w:rsidRDefault="003E64A2" w:rsidP="003E64A2">
      <w:pPr>
        <w:pStyle w:val="StandardWeb"/>
      </w:pPr>
      <w:r>
        <w:t xml:space="preserve">Demnach </w:t>
      </w:r>
      <w:proofErr w:type="spellStart"/>
      <w:r>
        <w:t>doerffen</w:t>
      </w:r>
      <w:proofErr w:type="spellEnd"/>
      <w:r>
        <w:t xml:space="preserve"> die </w:t>
      </w:r>
      <w:proofErr w:type="spellStart"/>
      <w:r>
        <w:t>koechinne</w:t>
      </w:r>
      <w:proofErr w:type="spellEnd"/>
      <w:r>
        <w:t xml:space="preserve"> / </w:t>
      </w:r>
      <w:proofErr w:type="spellStart"/>
      <w:r>
        <w:t>nitt</w:t>
      </w:r>
      <w:proofErr w:type="spellEnd"/>
      <w:r>
        <w:t xml:space="preserve"> </w:t>
      </w:r>
      <w:proofErr w:type="spellStart"/>
      <w:r>
        <w:t>fürwenden</w:t>
      </w:r>
      <w:proofErr w:type="spellEnd"/>
      <w:r>
        <w:t xml:space="preserve"> und </w:t>
      </w:r>
      <w:proofErr w:type="spellStart"/>
      <w:r>
        <w:t>jren</w:t>
      </w:r>
      <w:proofErr w:type="spellEnd"/>
      <w:r>
        <w:t xml:space="preserve"> </w:t>
      </w:r>
      <w:proofErr w:type="spellStart"/>
      <w:r>
        <w:t>herrn</w:t>
      </w:r>
      <w:proofErr w:type="spellEnd"/>
      <w:r>
        <w:t xml:space="preserve"> sagen. </w:t>
      </w:r>
      <w:proofErr w:type="spellStart"/>
      <w:r>
        <w:t>Hewt</w:t>
      </w:r>
      <w:proofErr w:type="spellEnd"/>
      <w:r>
        <w:t xml:space="preserve"> ist Sontag / Ich bin </w:t>
      </w:r>
      <w:proofErr w:type="spellStart"/>
      <w:r>
        <w:t>nit</w:t>
      </w:r>
      <w:proofErr w:type="spellEnd"/>
      <w:r>
        <w:t xml:space="preserve"> schuldig zu </w:t>
      </w:r>
      <w:proofErr w:type="spellStart"/>
      <w:r>
        <w:t>arbaytten</w:t>
      </w:r>
      <w:proofErr w:type="spellEnd"/>
      <w:r>
        <w:t xml:space="preserve"> / so man </w:t>
      </w:r>
      <w:proofErr w:type="spellStart"/>
      <w:r>
        <w:t>fewers</w:t>
      </w:r>
      <w:proofErr w:type="spellEnd"/>
      <w:r>
        <w:t xml:space="preserve"> </w:t>
      </w:r>
      <w:proofErr w:type="spellStart"/>
      <w:r>
        <w:t>unnd</w:t>
      </w:r>
      <w:proofErr w:type="spellEnd"/>
      <w:r>
        <w:t xml:space="preserve"> </w:t>
      </w:r>
      <w:proofErr w:type="spellStart"/>
      <w:r>
        <w:t>essens</w:t>
      </w:r>
      <w:proofErr w:type="spellEnd"/>
      <w:r>
        <w:t xml:space="preserve"> zur </w:t>
      </w:r>
      <w:proofErr w:type="spellStart"/>
      <w:r>
        <w:t>notturfft</w:t>
      </w:r>
      <w:proofErr w:type="spellEnd"/>
      <w:r>
        <w:t xml:space="preserve"> </w:t>
      </w:r>
      <w:proofErr w:type="spellStart"/>
      <w:r>
        <w:t>bedarff</w:t>
      </w:r>
      <w:proofErr w:type="spellEnd"/>
      <w:r>
        <w:t xml:space="preserve">. </w:t>
      </w:r>
      <w:proofErr w:type="spellStart"/>
      <w:r>
        <w:t>Derhalbn</w:t>
      </w:r>
      <w:proofErr w:type="spellEnd"/>
      <w:r>
        <w:t xml:space="preserve"> </w:t>
      </w:r>
      <w:proofErr w:type="spellStart"/>
      <w:r>
        <w:t>seynd</w:t>
      </w:r>
      <w:proofErr w:type="spellEnd"/>
      <w:r>
        <w:t xml:space="preserve"> die </w:t>
      </w:r>
      <w:proofErr w:type="spellStart"/>
      <w:r>
        <w:t>megdte</w:t>
      </w:r>
      <w:proofErr w:type="spellEnd"/>
      <w:r>
        <w:t xml:space="preserve"> und </w:t>
      </w:r>
      <w:proofErr w:type="spellStart"/>
      <w:r>
        <w:t>stallknecht</w:t>
      </w:r>
      <w:proofErr w:type="spellEnd"/>
      <w:r>
        <w:t xml:space="preserve"> / und der </w:t>
      </w:r>
      <w:proofErr w:type="spellStart"/>
      <w:r>
        <w:t>gleychen</w:t>
      </w:r>
      <w:proofErr w:type="spellEnd"/>
      <w:r>
        <w:t xml:space="preserve"> </w:t>
      </w:r>
      <w:proofErr w:type="spellStart"/>
      <w:r>
        <w:t>gesynd</w:t>
      </w:r>
      <w:proofErr w:type="spellEnd"/>
      <w:r>
        <w:t xml:space="preserve"> vor </w:t>
      </w:r>
      <w:proofErr w:type="spellStart"/>
      <w:r>
        <w:t>gott</w:t>
      </w:r>
      <w:proofErr w:type="spellEnd"/>
      <w:r>
        <w:t xml:space="preserve"> </w:t>
      </w:r>
      <w:proofErr w:type="spellStart"/>
      <w:r>
        <w:t>verpflicht</w:t>
      </w:r>
      <w:proofErr w:type="spellEnd"/>
      <w:r>
        <w:t xml:space="preserve"> / das </w:t>
      </w:r>
      <w:proofErr w:type="spellStart"/>
      <w:r>
        <w:t>sy</w:t>
      </w:r>
      <w:proofErr w:type="spellEnd"/>
      <w:r>
        <w:t xml:space="preserve"> </w:t>
      </w:r>
      <w:proofErr w:type="spellStart"/>
      <w:r>
        <w:t>jrer</w:t>
      </w:r>
      <w:proofErr w:type="spellEnd"/>
      <w:r>
        <w:t xml:space="preserve"> </w:t>
      </w:r>
      <w:proofErr w:type="spellStart"/>
      <w:r>
        <w:t>herren</w:t>
      </w:r>
      <w:proofErr w:type="spellEnd"/>
      <w:r>
        <w:t xml:space="preserve"> </w:t>
      </w:r>
      <w:proofErr w:type="spellStart"/>
      <w:r>
        <w:t>vyhe</w:t>
      </w:r>
      <w:proofErr w:type="spellEnd"/>
      <w:r>
        <w:t xml:space="preserve"> am Sabbat </w:t>
      </w:r>
      <w:proofErr w:type="spellStart"/>
      <w:r>
        <w:t>wol</w:t>
      </w:r>
      <w:proofErr w:type="spellEnd"/>
      <w:r>
        <w:t xml:space="preserve"> warten / und </w:t>
      </w:r>
      <w:proofErr w:type="spellStart"/>
      <w:r>
        <w:t>lassens</w:t>
      </w:r>
      <w:proofErr w:type="spellEnd"/>
      <w:r>
        <w:t xml:space="preserve"> </w:t>
      </w:r>
      <w:proofErr w:type="spellStart"/>
      <w:r>
        <w:t>nit</w:t>
      </w:r>
      <w:proofErr w:type="spellEnd"/>
      <w:r>
        <w:t xml:space="preserve"> verfallen. Nu setze / das </w:t>
      </w:r>
      <w:proofErr w:type="spellStart"/>
      <w:r>
        <w:t>ain</w:t>
      </w:r>
      <w:proofErr w:type="spellEnd"/>
      <w:r>
        <w:t xml:space="preserve"> </w:t>
      </w:r>
      <w:proofErr w:type="spellStart"/>
      <w:r>
        <w:t>hawßherr</w:t>
      </w:r>
      <w:proofErr w:type="spellEnd"/>
      <w:r>
        <w:t xml:space="preserve"> </w:t>
      </w:r>
      <w:proofErr w:type="spellStart"/>
      <w:r>
        <w:t>haß</w:t>
      </w:r>
      <w:proofErr w:type="spellEnd"/>
      <w:r>
        <w:t xml:space="preserve"> hab zu </w:t>
      </w:r>
      <w:proofErr w:type="spellStart"/>
      <w:r>
        <w:t>seynem</w:t>
      </w:r>
      <w:proofErr w:type="spellEnd"/>
      <w:r>
        <w:t xml:space="preserve"> </w:t>
      </w:r>
      <w:proofErr w:type="spellStart"/>
      <w:r>
        <w:t>knecht</w:t>
      </w:r>
      <w:proofErr w:type="spellEnd"/>
      <w:r>
        <w:t xml:space="preserve"> / und </w:t>
      </w:r>
      <w:proofErr w:type="spellStart"/>
      <w:r>
        <w:t>widerumb</w:t>
      </w:r>
      <w:proofErr w:type="spellEnd"/>
      <w:r>
        <w:t xml:space="preserve"> </w:t>
      </w:r>
      <w:proofErr w:type="spellStart"/>
      <w:r>
        <w:t>dennest</w:t>
      </w:r>
      <w:proofErr w:type="spellEnd"/>
      <w:r>
        <w:t xml:space="preserve"> ist der </w:t>
      </w:r>
      <w:proofErr w:type="spellStart"/>
      <w:r>
        <w:t>knecht</w:t>
      </w:r>
      <w:proofErr w:type="spellEnd"/>
      <w:r>
        <w:t xml:space="preserve"> oder </w:t>
      </w:r>
      <w:proofErr w:type="spellStart"/>
      <w:r>
        <w:t>magdt</w:t>
      </w:r>
      <w:proofErr w:type="spellEnd"/>
      <w:r>
        <w:t xml:space="preserve"> </w:t>
      </w:r>
      <w:proofErr w:type="spellStart"/>
      <w:r>
        <w:t>gott</w:t>
      </w:r>
      <w:proofErr w:type="spellEnd"/>
      <w:r>
        <w:t xml:space="preserve"> schuldig / das </w:t>
      </w:r>
      <w:proofErr w:type="spellStart"/>
      <w:r>
        <w:t>sy</w:t>
      </w:r>
      <w:proofErr w:type="spellEnd"/>
      <w:r>
        <w:t xml:space="preserve"> des </w:t>
      </w:r>
      <w:proofErr w:type="spellStart"/>
      <w:r>
        <w:t>herrn</w:t>
      </w:r>
      <w:proofErr w:type="spellEnd"/>
      <w:r>
        <w:t xml:space="preserve"> / </w:t>
      </w:r>
      <w:proofErr w:type="spellStart"/>
      <w:r>
        <w:t>vyhe</w:t>
      </w:r>
      <w:proofErr w:type="spellEnd"/>
      <w:r>
        <w:t xml:space="preserve"> </w:t>
      </w:r>
      <w:proofErr w:type="spellStart"/>
      <w:r>
        <w:t>auff</w:t>
      </w:r>
      <w:proofErr w:type="spellEnd"/>
      <w:r>
        <w:t xml:space="preserve"> </w:t>
      </w:r>
      <w:proofErr w:type="spellStart"/>
      <w:r>
        <w:t>helffen</w:t>
      </w:r>
      <w:proofErr w:type="spellEnd"/>
      <w:r>
        <w:t xml:space="preserve"> / denn wenn </w:t>
      </w:r>
      <w:proofErr w:type="spellStart"/>
      <w:r>
        <w:t>sy</w:t>
      </w:r>
      <w:proofErr w:type="spellEnd"/>
      <w:r>
        <w:t xml:space="preserve"> </w:t>
      </w:r>
      <w:proofErr w:type="spellStart"/>
      <w:r>
        <w:t>ainander</w:t>
      </w:r>
      <w:proofErr w:type="spellEnd"/>
      <w:r>
        <w:t xml:space="preserve"> hasset / dem </w:t>
      </w:r>
      <w:proofErr w:type="spellStart"/>
      <w:r>
        <w:t>sy</w:t>
      </w:r>
      <w:proofErr w:type="spellEnd"/>
      <w:r>
        <w:t xml:space="preserve"> nichts </w:t>
      </w:r>
      <w:proofErr w:type="spellStart"/>
      <w:r>
        <w:t>geredt</w:t>
      </w:r>
      <w:proofErr w:type="spellEnd"/>
      <w:r>
        <w:t xml:space="preserve"> </w:t>
      </w:r>
      <w:proofErr w:type="spellStart"/>
      <w:r>
        <w:t>hetten</w:t>
      </w:r>
      <w:proofErr w:type="spellEnd"/>
      <w:r>
        <w:t xml:space="preserve"> zu </w:t>
      </w:r>
      <w:proofErr w:type="spellStart"/>
      <w:r>
        <w:t>arbaytten</w:t>
      </w:r>
      <w:proofErr w:type="spellEnd"/>
      <w:r>
        <w:t xml:space="preserve"> / </w:t>
      </w:r>
      <w:proofErr w:type="spellStart"/>
      <w:r>
        <w:t>waeren</w:t>
      </w:r>
      <w:proofErr w:type="spellEnd"/>
      <w:r>
        <w:t xml:space="preserve"> </w:t>
      </w:r>
      <w:proofErr w:type="spellStart"/>
      <w:r>
        <w:t>sy</w:t>
      </w:r>
      <w:proofErr w:type="spellEnd"/>
      <w:r>
        <w:t xml:space="preserve"> </w:t>
      </w:r>
      <w:proofErr w:type="spellStart"/>
      <w:r>
        <w:t>dannest</w:t>
      </w:r>
      <w:proofErr w:type="spellEnd"/>
      <w:r>
        <w:t xml:space="preserve"> verstrickt / des </w:t>
      </w:r>
      <w:proofErr w:type="spellStart"/>
      <w:r>
        <w:t>hassers</w:t>
      </w:r>
      <w:proofErr w:type="spellEnd"/>
      <w:r>
        <w:t xml:space="preserve"> Esel oder </w:t>
      </w:r>
      <w:proofErr w:type="spellStart"/>
      <w:r>
        <w:t>vyhe</w:t>
      </w:r>
      <w:proofErr w:type="spellEnd"/>
      <w:r>
        <w:t xml:space="preserve"> </w:t>
      </w:r>
      <w:proofErr w:type="spellStart"/>
      <w:r>
        <w:t>auffzuheben</w:t>
      </w:r>
      <w:proofErr w:type="spellEnd"/>
      <w:r>
        <w:t xml:space="preserve"> / am Sontag oder </w:t>
      </w:r>
      <w:proofErr w:type="spellStart"/>
      <w:r>
        <w:t>wercktag</w:t>
      </w:r>
      <w:proofErr w:type="spellEnd"/>
      <w:r>
        <w:t xml:space="preserve"> / wenn </w:t>
      </w:r>
      <w:proofErr w:type="spellStart"/>
      <w:r>
        <w:t>sy</w:t>
      </w:r>
      <w:proofErr w:type="spellEnd"/>
      <w:r>
        <w:t xml:space="preserve"> sehen das </w:t>
      </w:r>
      <w:proofErr w:type="spellStart"/>
      <w:r>
        <w:t>vyh</w:t>
      </w:r>
      <w:proofErr w:type="spellEnd"/>
      <w:r>
        <w:t xml:space="preserve"> schaden </w:t>
      </w:r>
      <w:proofErr w:type="spellStart"/>
      <w:r>
        <w:t>nemen</w:t>
      </w:r>
      <w:proofErr w:type="spellEnd"/>
      <w:r>
        <w:t xml:space="preserve"> </w:t>
      </w:r>
      <w:proofErr w:type="spellStart"/>
      <w:r>
        <w:t>moecht</w:t>
      </w:r>
      <w:proofErr w:type="spellEnd"/>
      <w:r>
        <w:t xml:space="preserve">. Weyl dann </w:t>
      </w:r>
      <w:proofErr w:type="spellStart"/>
      <w:r>
        <w:t>ain</w:t>
      </w:r>
      <w:proofErr w:type="spellEnd"/>
      <w:r>
        <w:t xml:space="preserve"> </w:t>
      </w:r>
      <w:proofErr w:type="spellStart"/>
      <w:r>
        <w:t>yegklicher</w:t>
      </w:r>
      <w:proofErr w:type="spellEnd"/>
      <w:r>
        <w:t xml:space="preserve"> </w:t>
      </w:r>
      <w:proofErr w:type="spellStart"/>
      <w:r>
        <w:t>seynes</w:t>
      </w:r>
      <w:proofErr w:type="spellEnd"/>
      <w:r>
        <w:t xml:space="preserve"> </w:t>
      </w:r>
      <w:proofErr w:type="spellStart"/>
      <w:r>
        <w:t>feyndes</w:t>
      </w:r>
      <w:proofErr w:type="spellEnd"/>
      <w:r>
        <w:t xml:space="preserve"> schaden </w:t>
      </w:r>
      <w:proofErr w:type="spellStart"/>
      <w:r>
        <w:t>verhuetten</w:t>
      </w:r>
      <w:proofErr w:type="spellEnd"/>
      <w:r>
        <w:t xml:space="preserve"> soll / und </w:t>
      </w:r>
      <w:proofErr w:type="spellStart"/>
      <w:r>
        <w:t>kaynes</w:t>
      </w:r>
      <w:proofErr w:type="spellEnd"/>
      <w:r>
        <w:t xml:space="preserve"> Sabbats schonen / </w:t>
      </w:r>
      <w:proofErr w:type="spellStart"/>
      <w:r>
        <w:t>unnd</w:t>
      </w:r>
      <w:proofErr w:type="spellEnd"/>
      <w:r>
        <w:t xml:space="preserve"> das </w:t>
      </w:r>
      <w:proofErr w:type="spellStart"/>
      <w:r>
        <w:t>gesynde</w:t>
      </w:r>
      <w:proofErr w:type="spellEnd"/>
      <w:r>
        <w:t xml:space="preserve"> </w:t>
      </w:r>
      <w:proofErr w:type="spellStart"/>
      <w:r>
        <w:t>jren</w:t>
      </w:r>
      <w:proofErr w:type="spellEnd"/>
      <w:r>
        <w:t xml:space="preserve"> </w:t>
      </w:r>
      <w:proofErr w:type="spellStart"/>
      <w:r>
        <w:t>hawßherrn</w:t>
      </w:r>
      <w:proofErr w:type="spellEnd"/>
      <w:r>
        <w:t xml:space="preserve"> </w:t>
      </w:r>
      <w:proofErr w:type="spellStart"/>
      <w:r>
        <w:t>meer</w:t>
      </w:r>
      <w:proofErr w:type="spellEnd"/>
      <w:r>
        <w:t xml:space="preserve"> pflichtig ist / dann </w:t>
      </w:r>
      <w:proofErr w:type="spellStart"/>
      <w:r>
        <w:t>ainem</w:t>
      </w:r>
      <w:proofErr w:type="spellEnd"/>
      <w:r>
        <w:t xml:space="preserve"> andern / </w:t>
      </w:r>
      <w:proofErr w:type="spellStart"/>
      <w:r>
        <w:t>doerffen</w:t>
      </w:r>
      <w:proofErr w:type="spellEnd"/>
      <w:r>
        <w:t xml:space="preserve"> sich die </w:t>
      </w:r>
      <w:proofErr w:type="spellStart"/>
      <w:r>
        <w:t>fawlen</w:t>
      </w:r>
      <w:proofErr w:type="spellEnd"/>
      <w:r>
        <w:t xml:space="preserve"> knechte </w:t>
      </w:r>
      <w:proofErr w:type="spellStart"/>
      <w:r>
        <w:t>unn</w:t>
      </w:r>
      <w:proofErr w:type="spellEnd"/>
      <w:r>
        <w:t xml:space="preserve"> </w:t>
      </w:r>
      <w:proofErr w:type="spellStart"/>
      <w:r>
        <w:t>megdte</w:t>
      </w:r>
      <w:proofErr w:type="spellEnd"/>
      <w:r>
        <w:t xml:space="preserve"> durch </w:t>
      </w:r>
      <w:proofErr w:type="spellStart"/>
      <w:r>
        <w:t>freyhait</w:t>
      </w:r>
      <w:proofErr w:type="spellEnd"/>
      <w:r>
        <w:t xml:space="preserve"> des Sabbats </w:t>
      </w:r>
      <w:proofErr w:type="spellStart"/>
      <w:r>
        <w:t>nit</w:t>
      </w:r>
      <w:proofErr w:type="spellEnd"/>
      <w:r>
        <w:t xml:space="preserve"> abreden / </w:t>
      </w:r>
      <w:proofErr w:type="spellStart"/>
      <w:r>
        <w:t>jres</w:t>
      </w:r>
      <w:proofErr w:type="spellEnd"/>
      <w:r>
        <w:t xml:space="preserve"> </w:t>
      </w:r>
      <w:proofErr w:type="spellStart"/>
      <w:r>
        <w:t>herrn</w:t>
      </w:r>
      <w:proofErr w:type="spellEnd"/>
      <w:r>
        <w:t xml:space="preserve"> </w:t>
      </w:r>
      <w:proofErr w:type="spellStart"/>
      <w:r>
        <w:t>vyhe</w:t>
      </w:r>
      <w:proofErr w:type="spellEnd"/>
      <w:r>
        <w:t xml:space="preserve"> </w:t>
      </w:r>
      <w:proofErr w:type="spellStart"/>
      <w:r>
        <w:t>zuverlassen</w:t>
      </w:r>
      <w:proofErr w:type="spellEnd"/>
      <w:r>
        <w:t xml:space="preserve"> / als etliche am </w:t>
      </w:r>
      <w:proofErr w:type="spellStart"/>
      <w:r>
        <w:t>gantzen</w:t>
      </w:r>
      <w:proofErr w:type="spellEnd"/>
      <w:r>
        <w:t xml:space="preserve"> Sontag des </w:t>
      </w:r>
      <w:proofErr w:type="spellStart"/>
      <w:r>
        <w:t>kretzschmars</w:t>
      </w:r>
      <w:proofErr w:type="spellEnd"/>
      <w:r>
        <w:t xml:space="preserve"> warten / oder des </w:t>
      </w:r>
      <w:proofErr w:type="spellStart"/>
      <w:r>
        <w:t>tantzes</w:t>
      </w:r>
      <w:proofErr w:type="spellEnd"/>
      <w:r>
        <w:t xml:space="preserve"> und lassen </w:t>
      </w:r>
      <w:proofErr w:type="spellStart"/>
      <w:r>
        <w:t>jrer</w:t>
      </w:r>
      <w:proofErr w:type="spellEnd"/>
      <w:r>
        <w:t xml:space="preserve"> </w:t>
      </w:r>
      <w:proofErr w:type="spellStart"/>
      <w:r>
        <w:t>herren</w:t>
      </w:r>
      <w:proofErr w:type="spellEnd"/>
      <w:r>
        <w:t xml:space="preserve"> </w:t>
      </w:r>
      <w:proofErr w:type="spellStart"/>
      <w:r>
        <w:t>vyhe</w:t>
      </w:r>
      <w:proofErr w:type="spellEnd"/>
      <w:r>
        <w:t xml:space="preserve"> </w:t>
      </w:r>
      <w:proofErr w:type="spellStart"/>
      <w:r>
        <w:t>hungering</w:t>
      </w:r>
      <w:proofErr w:type="spellEnd"/>
      <w:r>
        <w:t xml:space="preserve"> und durstig </w:t>
      </w:r>
      <w:proofErr w:type="spellStart"/>
      <w:r>
        <w:t>steen</w:t>
      </w:r>
      <w:proofErr w:type="spellEnd"/>
      <w:r>
        <w:t xml:space="preserve">. Denn </w:t>
      </w:r>
      <w:proofErr w:type="spellStart"/>
      <w:r>
        <w:t>sy</w:t>
      </w:r>
      <w:proofErr w:type="spellEnd"/>
      <w:r>
        <w:t xml:space="preserve"> </w:t>
      </w:r>
      <w:proofErr w:type="spellStart"/>
      <w:r>
        <w:t>seynd</w:t>
      </w:r>
      <w:proofErr w:type="spellEnd"/>
      <w:r>
        <w:t xml:space="preserve"> schuldig am Sabbat / als am </w:t>
      </w:r>
      <w:proofErr w:type="spellStart"/>
      <w:r>
        <w:t>wercktag</w:t>
      </w:r>
      <w:proofErr w:type="spellEnd"/>
      <w:r>
        <w:t xml:space="preserve"> / </w:t>
      </w:r>
      <w:proofErr w:type="spellStart"/>
      <w:r>
        <w:t>jrer</w:t>
      </w:r>
      <w:proofErr w:type="spellEnd"/>
      <w:r>
        <w:t xml:space="preserve"> </w:t>
      </w:r>
      <w:proofErr w:type="spellStart"/>
      <w:r>
        <w:t>herren</w:t>
      </w:r>
      <w:proofErr w:type="spellEnd"/>
      <w:r>
        <w:t xml:space="preserve"> </w:t>
      </w:r>
      <w:proofErr w:type="spellStart"/>
      <w:r>
        <w:t>vyhe</w:t>
      </w:r>
      <w:proofErr w:type="spellEnd"/>
      <w:r>
        <w:t xml:space="preserve"> und hab also zu </w:t>
      </w:r>
      <w:proofErr w:type="spellStart"/>
      <w:r>
        <w:t>verwaren</w:t>
      </w:r>
      <w:proofErr w:type="spellEnd"/>
      <w:r>
        <w:t xml:space="preserve"> / das nicht </w:t>
      </w:r>
      <w:proofErr w:type="spellStart"/>
      <w:r>
        <w:t>verderb</w:t>
      </w:r>
      <w:proofErr w:type="spellEnd"/>
      <w:r>
        <w:t xml:space="preserve">. Ain </w:t>
      </w:r>
      <w:proofErr w:type="spellStart"/>
      <w:r>
        <w:t>yegkliches</w:t>
      </w:r>
      <w:proofErr w:type="spellEnd"/>
      <w:r>
        <w:t xml:space="preserve"> </w:t>
      </w:r>
      <w:proofErr w:type="spellStart"/>
      <w:r>
        <w:t>gesynd</w:t>
      </w:r>
      <w:proofErr w:type="spellEnd"/>
      <w:r>
        <w:t xml:space="preserve"> nach </w:t>
      </w:r>
      <w:proofErr w:type="spellStart"/>
      <w:r>
        <w:t>seyner</w:t>
      </w:r>
      <w:proofErr w:type="spellEnd"/>
      <w:r>
        <w:t xml:space="preserve"> </w:t>
      </w:r>
      <w:proofErr w:type="spellStart"/>
      <w:r>
        <w:t>bestellung</w:t>
      </w:r>
      <w:proofErr w:type="spellEnd"/>
      <w:r>
        <w:t xml:space="preserve"> / wird </w:t>
      </w:r>
      <w:proofErr w:type="spellStart"/>
      <w:r>
        <w:t>yemandts</w:t>
      </w:r>
      <w:proofErr w:type="spellEnd"/>
      <w:r>
        <w:t xml:space="preserve"> </w:t>
      </w:r>
      <w:proofErr w:type="spellStart"/>
      <w:r>
        <w:t>nachlessig</w:t>
      </w:r>
      <w:proofErr w:type="spellEnd"/>
      <w:r>
        <w:t xml:space="preserve"> seyn / der muß das vor Gott </w:t>
      </w:r>
      <w:proofErr w:type="spellStart"/>
      <w:r>
        <w:t>buessen</w:t>
      </w:r>
      <w:proofErr w:type="spellEnd"/>
      <w:r>
        <w:t xml:space="preserve">. </w:t>
      </w:r>
    </w:p>
    <w:p w14:paraId="7B216AFB" w14:textId="77777777" w:rsidR="003E64A2" w:rsidRDefault="003E64A2" w:rsidP="003E64A2">
      <w:pPr>
        <w:pStyle w:val="StandardWeb"/>
      </w:pPr>
      <w:r>
        <w:t xml:space="preserve">Das hab ich den unendlichen knechten und </w:t>
      </w:r>
      <w:proofErr w:type="spellStart"/>
      <w:r>
        <w:t>megdten</w:t>
      </w:r>
      <w:proofErr w:type="spellEnd"/>
      <w:r>
        <w:t xml:space="preserve"> </w:t>
      </w:r>
      <w:proofErr w:type="spellStart"/>
      <w:r>
        <w:t>muessen</w:t>
      </w:r>
      <w:proofErr w:type="spellEnd"/>
      <w:r>
        <w:t xml:space="preserve"> verkündigen / das </w:t>
      </w:r>
      <w:proofErr w:type="spellStart"/>
      <w:r>
        <w:t>sy</w:t>
      </w:r>
      <w:proofErr w:type="spellEnd"/>
      <w:r>
        <w:t xml:space="preserve"> nicht durch </w:t>
      </w:r>
      <w:proofErr w:type="spellStart"/>
      <w:r>
        <w:t>diß</w:t>
      </w:r>
      <w:proofErr w:type="spellEnd"/>
      <w:r>
        <w:t xml:space="preserve"> </w:t>
      </w:r>
      <w:proofErr w:type="spellStart"/>
      <w:r>
        <w:t>buechlin</w:t>
      </w:r>
      <w:proofErr w:type="spellEnd"/>
      <w:r>
        <w:t xml:space="preserve"> in </w:t>
      </w:r>
      <w:proofErr w:type="spellStart"/>
      <w:r>
        <w:t>ain</w:t>
      </w:r>
      <w:proofErr w:type="spellEnd"/>
      <w:r>
        <w:t xml:space="preserve"> </w:t>
      </w:r>
      <w:proofErr w:type="spellStart"/>
      <w:r>
        <w:t>freyhait</w:t>
      </w:r>
      <w:proofErr w:type="spellEnd"/>
      <w:r>
        <w:t xml:space="preserve"> des </w:t>
      </w:r>
      <w:proofErr w:type="spellStart"/>
      <w:r>
        <w:t>flaysches</w:t>
      </w:r>
      <w:proofErr w:type="spellEnd"/>
      <w:r>
        <w:t xml:space="preserve"> / </w:t>
      </w:r>
      <w:proofErr w:type="spellStart"/>
      <w:r>
        <w:t>unn</w:t>
      </w:r>
      <w:proofErr w:type="spellEnd"/>
      <w:r>
        <w:t xml:space="preserve"> des </w:t>
      </w:r>
      <w:proofErr w:type="spellStart"/>
      <w:r>
        <w:t>Teuffels</w:t>
      </w:r>
      <w:proofErr w:type="spellEnd"/>
      <w:r>
        <w:t xml:space="preserve"> stricke fallen / durch ungehorsam </w:t>
      </w:r>
      <w:proofErr w:type="spellStart"/>
      <w:r>
        <w:t>unnd</w:t>
      </w:r>
      <w:proofErr w:type="spellEnd"/>
      <w:r>
        <w:t xml:space="preserve"> </w:t>
      </w:r>
      <w:proofErr w:type="spellStart"/>
      <w:r>
        <w:t>abbruch</w:t>
      </w:r>
      <w:proofErr w:type="spellEnd"/>
      <w:r>
        <w:t xml:space="preserve"> </w:t>
      </w:r>
      <w:proofErr w:type="spellStart"/>
      <w:r>
        <w:t>verpflichtes</w:t>
      </w:r>
      <w:proofErr w:type="spellEnd"/>
      <w:r>
        <w:t xml:space="preserve"> </w:t>
      </w:r>
      <w:proofErr w:type="spellStart"/>
      <w:r>
        <w:t>fleysses</w:t>
      </w:r>
      <w:proofErr w:type="spellEnd"/>
      <w:r>
        <w:t xml:space="preserve"> / denn der </w:t>
      </w:r>
      <w:proofErr w:type="spellStart"/>
      <w:r>
        <w:t>herr</w:t>
      </w:r>
      <w:proofErr w:type="spellEnd"/>
      <w:r>
        <w:t xml:space="preserve"> </w:t>
      </w:r>
      <w:proofErr w:type="spellStart"/>
      <w:r>
        <w:t>hatt</w:t>
      </w:r>
      <w:proofErr w:type="spellEnd"/>
      <w:r>
        <w:t xml:space="preserve"> macht sein </w:t>
      </w:r>
      <w:proofErr w:type="spellStart"/>
      <w:r>
        <w:t>gesynd</w:t>
      </w:r>
      <w:proofErr w:type="spellEnd"/>
      <w:r>
        <w:t xml:space="preserve"> im Sabbat (</w:t>
      </w:r>
      <w:proofErr w:type="spellStart"/>
      <w:r>
        <w:t>werns</w:t>
      </w:r>
      <w:proofErr w:type="spellEnd"/>
      <w:r>
        <w:t xml:space="preserve"> die </w:t>
      </w:r>
      <w:proofErr w:type="spellStart"/>
      <w:r>
        <w:t>nott</w:t>
      </w:r>
      <w:proofErr w:type="spellEnd"/>
      <w:r>
        <w:t xml:space="preserve"> </w:t>
      </w:r>
      <w:proofErr w:type="spellStart"/>
      <w:r>
        <w:t>vordert</w:t>
      </w:r>
      <w:proofErr w:type="spellEnd"/>
      <w:r>
        <w:t xml:space="preserve">) zu der </w:t>
      </w:r>
      <w:proofErr w:type="spellStart"/>
      <w:r>
        <w:t>arbayt</w:t>
      </w:r>
      <w:proofErr w:type="spellEnd"/>
      <w:r>
        <w:t xml:space="preserve"> zu dringen. </w:t>
      </w:r>
    </w:p>
    <w:p w14:paraId="4C12139F" w14:textId="77777777" w:rsidR="003E64A2" w:rsidRDefault="003E64A2" w:rsidP="003E64A2">
      <w:pPr>
        <w:pStyle w:val="StandardWeb"/>
      </w:pPr>
      <w:proofErr w:type="spellStart"/>
      <w:r>
        <w:t>Darauß</w:t>
      </w:r>
      <w:proofErr w:type="spellEnd"/>
      <w:r>
        <w:t xml:space="preserve"> ist nu </w:t>
      </w:r>
      <w:proofErr w:type="spellStart"/>
      <w:r>
        <w:t>wol</w:t>
      </w:r>
      <w:proofErr w:type="spellEnd"/>
      <w:r>
        <w:t xml:space="preserve"> </w:t>
      </w:r>
      <w:proofErr w:type="spellStart"/>
      <w:r>
        <w:t>abzunemen</w:t>
      </w:r>
      <w:proofErr w:type="spellEnd"/>
      <w:r>
        <w:t xml:space="preserve"> / das der </w:t>
      </w:r>
      <w:proofErr w:type="spellStart"/>
      <w:r>
        <w:t>mensch</w:t>
      </w:r>
      <w:proofErr w:type="spellEnd"/>
      <w:r>
        <w:t xml:space="preserve"> den </w:t>
      </w:r>
      <w:proofErr w:type="spellStart"/>
      <w:r>
        <w:t>eussern</w:t>
      </w:r>
      <w:proofErr w:type="spellEnd"/>
      <w:r>
        <w:t xml:space="preserve"> Sabbat / so </w:t>
      </w:r>
      <w:proofErr w:type="spellStart"/>
      <w:r>
        <w:t>offts</w:t>
      </w:r>
      <w:proofErr w:type="spellEnd"/>
      <w:r>
        <w:t xml:space="preserve"> die </w:t>
      </w:r>
      <w:proofErr w:type="spellStart"/>
      <w:r>
        <w:t>nott</w:t>
      </w:r>
      <w:proofErr w:type="spellEnd"/>
      <w:r>
        <w:t xml:space="preserve"> </w:t>
      </w:r>
      <w:proofErr w:type="spellStart"/>
      <w:r>
        <w:t>fodert</w:t>
      </w:r>
      <w:proofErr w:type="spellEnd"/>
      <w:r>
        <w:t xml:space="preserve"> / </w:t>
      </w:r>
      <w:proofErr w:type="spellStart"/>
      <w:r>
        <w:t>darff</w:t>
      </w:r>
      <w:proofErr w:type="spellEnd"/>
      <w:r>
        <w:t xml:space="preserve"> brechen / </w:t>
      </w:r>
      <w:proofErr w:type="spellStart"/>
      <w:r>
        <w:t>unn</w:t>
      </w:r>
      <w:proofErr w:type="spellEnd"/>
      <w:r>
        <w:t xml:space="preserve"> soll </w:t>
      </w:r>
      <w:proofErr w:type="spellStart"/>
      <w:r>
        <w:t>jn</w:t>
      </w:r>
      <w:proofErr w:type="spellEnd"/>
      <w:r>
        <w:t xml:space="preserve"> brechen / wie vernommen. </w:t>
      </w:r>
      <w:proofErr w:type="spellStart"/>
      <w:r>
        <w:t>Syntemal</w:t>
      </w:r>
      <w:proofErr w:type="spellEnd"/>
      <w:r>
        <w:t xml:space="preserve"> es von </w:t>
      </w:r>
      <w:proofErr w:type="spellStart"/>
      <w:r>
        <w:t>noetten</w:t>
      </w:r>
      <w:proofErr w:type="spellEnd"/>
      <w:r>
        <w:t xml:space="preserve"> ist / das die grosse ding des </w:t>
      </w:r>
      <w:proofErr w:type="spellStart"/>
      <w:r>
        <w:t>gesetzes</w:t>
      </w:r>
      <w:proofErr w:type="spellEnd"/>
      <w:r>
        <w:t xml:space="preserve"> / vor allen sollen </w:t>
      </w:r>
      <w:proofErr w:type="spellStart"/>
      <w:r>
        <w:t>gethon</w:t>
      </w:r>
      <w:proofErr w:type="spellEnd"/>
      <w:r>
        <w:t xml:space="preserve"> werden / und die </w:t>
      </w:r>
      <w:proofErr w:type="spellStart"/>
      <w:r>
        <w:t>klainen</w:t>
      </w:r>
      <w:proofErr w:type="spellEnd"/>
      <w:r>
        <w:t xml:space="preserve"> darnach / und das </w:t>
      </w:r>
      <w:proofErr w:type="spellStart"/>
      <w:r>
        <w:t>gott</w:t>
      </w:r>
      <w:proofErr w:type="spellEnd"/>
      <w:r>
        <w:t xml:space="preserve"> </w:t>
      </w:r>
      <w:proofErr w:type="spellStart"/>
      <w:r>
        <w:t>eer</w:t>
      </w:r>
      <w:proofErr w:type="spellEnd"/>
      <w:r>
        <w:t xml:space="preserve"> </w:t>
      </w:r>
      <w:proofErr w:type="spellStart"/>
      <w:r>
        <w:t>barmhertzigkait</w:t>
      </w:r>
      <w:proofErr w:type="spellEnd"/>
      <w:r>
        <w:t xml:space="preserve"> </w:t>
      </w:r>
      <w:proofErr w:type="spellStart"/>
      <w:r>
        <w:t>fodert</w:t>
      </w:r>
      <w:proofErr w:type="spellEnd"/>
      <w:r>
        <w:t xml:space="preserve"> denn </w:t>
      </w:r>
      <w:proofErr w:type="spellStart"/>
      <w:r>
        <w:t>opffer</w:t>
      </w:r>
      <w:proofErr w:type="spellEnd"/>
      <w:r>
        <w:t xml:space="preserve">. Weyl aber </w:t>
      </w:r>
      <w:proofErr w:type="spellStart"/>
      <w:r>
        <w:t>gott</w:t>
      </w:r>
      <w:proofErr w:type="spellEnd"/>
      <w:r>
        <w:t xml:space="preserve"> </w:t>
      </w:r>
      <w:proofErr w:type="spellStart"/>
      <w:r>
        <w:t>ain</w:t>
      </w:r>
      <w:proofErr w:type="spellEnd"/>
      <w:r>
        <w:t xml:space="preserve"> thun und </w:t>
      </w:r>
      <w:proofErr w:type="spellStart"/>
      <w:r>
        <w:t>werck</w:t>
      </w:r>
      <w:proofErr w:type="spellEnd"/>
      <w:r>
        <w:t xml:space="preserve"> </w:t>
      </w:r>
      <w:proofErr w:type="spellStart"/>
      <w:r>
        <w:t>mer</w:t>
      </w:r>
      <w:proofErr w:type="spellEnd"/>
      <w:r>
        <w:t xml:space="preserve"> </w:t>
      </w:r>
      <w:proofErr w:type="spellStart"/>
      <w:r>
        <w:t>fodert</w:t>
      </w:r>
      <w:proofErr w:type="spellEnd"/>
      <w:r>
        <w:t xml:space="preserve"> </w:t>
      </w:r>
      <w:proofErr w:type="spellStart"/>
      <w:r>
        <w:t>dans</w:t>
      </w:r>
      <w:proofErr w:type="spellEnd"/>
      <w:r>
        <w:t xml:space="preserve"> ander / und will das wir die </w:t>
      </w:r>
      <w:proofErr w:type="spellStart"/>
      <w:r>
        <w:t>klaynsten</w:t>
      </w:r>
      <w:proofErr w:type="spellEnd"/>
      <w:r>
        <w:t xml:space="preserve"> nachlassen / und uns in den </w:t>
      </w:r>
      <w:proofErr w:type="spellStart"/>
      <w:r>
        <w:t>groesten</w:t>
      </w:r>
      <w:proofErr w:type="spellEnd"/>
      <w:r>
        <w:t xml:space="preserve"> </w:t>
      </w:r>
      <w:proofErr w:type="spellStart"/>
      <w:r>
        <w:t>yeben</w:t>
      </w:r>
      <w:proofErr w:type="spellEnd"/>
      <w:r>
        <w:t xml:space="preserve"> / wann wir </w:t>
      </w:r>
      <w:proofErr w:type="spellStart"/>
      <w:r>
        <w:t>sy</w:t>
      </w:r>
      <w:proofErr w:type="spellEnd"/>
      <w:r>
        <w:t xml:space="preserve"> </w:t>
      </w:r>
      <w:proofErr w:type="spellStart"/>
      <w:r>
        <w:t>nit</w:t>
      </w:r>
      <w:proofErr w:type="spellEnd"/>
      <w:r>
        <w:t xml:space="preserve"> beyde zu </w:t>
      </w:r>
      <w:proofErr w:type="spellStart"/>
      <w:r>
        <w:t>gleych</w:t>
      </w:r>
      <w:proofErr w:type="spellEnd"/>
      <w:r>
        <w:t xml:space="preserve"> thun </w:t>
      </w:r>
      <w:proofErr w:type="spellStart"/>
      <w:r>
        <w:t>vermoegen</w:t>
      </w:r>
      <w:proofErr w:type="spellEnd"/>
      <w:r>
        <w:t xml:space="preserve"> / so sollen wir den Sabbat brechen / und zu rucke setzen / und unserm </w:t>
      </w:r>
      <w:proofErr w:type="spellStart"/>
      <w:r>
        <w:t>naechsten</w:t>
      </w:r>
      <w:proofErr w:type="spellEnd"/>
      <w:r>
        <w:t xml:space="preserve"> </w:t>
      </w:r>
      <w:proofErr w:type="spellStart"/>
      <w:r>
        <w:t>helffen</w:t>
      </w:r>
      <w:proofErr w:type="spellEnd"/>
      <w:r>
        <w:t xml:space="preserve"> </w:t>
      </w:r>
      <w:proofErr w:type="spellStart"/>
      <w:r>
        <w:t>unn</w:t>
      </w:r>
      <w:proofErr w:type="spellEnd"/>
      <w:r>
        <w:t xml:space="preserve"> </w:t>
      </w:r>
      <w:proofErr w:type="spellStart"/>
      <w:r>
        <w:t>barmhertzig</w:t>
      </w:r>
      <w:proofErr w:type="spellEnd"/>
      <w:r>
        <w:t xml:space="preserve"> seyn / sollen auch </w:t>
      </w:r>
      <w:proofErr w:type="spellStart"/>
      <w:r>
        <w:t>darinne</w:t>
      </w:r>
      <w:proofErr w:type="spellEnd"/>
      <w:r>
        <w:t xml:space="preserve"> </w:t>
      </w:r>
      <w:proofErr w:type="spellStart"/>
      <w:r>
        <w:t>kaynes</w:t>
      </w:r>
      <w:proofErr w:type="spellEnd"/>
      <w:r>
        <w:t xml:space="preserve"> </w:t>
      </w:r>
      <w:proofErr w:type="spellStart"/>
      <w:r>
        <w:t>menschen</w:t>
      </w:r>
      <w:proofErr w:type="spellEnd"/>
      <w:r>
        <w:t xml:space="preserve"> </w:t>
      </w:r>
      <w:proofErr w:type="spellStart"/>
      <w:r>
        <w:t>urtayl</w:t>
      </w:r>
      <w:proofErr w:type="spellEnd"/>
      <w:r>
        <w:t xml:space="preserve"> </w:t>
      </w:r>
      <w:proofErr w:type="spellStart"/>
      <w:r>
        <w:t>schewhen</w:t>
      </w:r>
      <w:proofErr w:type="spellEnd"/>
      <w:r>
        <w:t xml:space="preserve"> / noch </w:t>
      </w:r>
      <w:proofErr w:type="spellStart"/>
      <w:r>
        <w:t>yemandts</w:t>
      </w:r>
      <w:proofErr w:type="spellEnd"/>
      <w:r>
        <w:t xml:space="preserve"> achten / wie Paulus sagt. Sollen uns auch lieber </w:t>
      </w:r>
      <w:proofErr w:type="spellStart"/>
      <w:r>
        <w:t>helffen</w:t>
      </w:r>
      <w:proofErr w:type="spellEnd"/>
      <w:r>
        <w:t xml:space="preserve"> dann </w:t>
      </w:r>
      <w:proofErr w:type="spellStart"/>
      <w:r>
        <w:t>feyren</w:t>
      </w:r>
      <w:proofErr w:type="spellEnd"/>
      <w:r>
        <w:t xml:space="preserve"> / so </w:t>
      </w:r>
      <w:proofErr w:type="spellStart"/>
      <w:r>
        <w:t>offt</w:t>
      </w:r>
      <w:proofErr w:type="spellEnd"/>
      <w:r>
        <w:t xml:space="preserve"> wir </w:t>
      </w:r>
      <w:proofErr w:type="spellStart"/>
      <w:r>
        <w:t>versteen</w:t>
      </w:r>
      <w:proofErr w:type="spellEnd"/>
      <w:r>
        <w:t xml:space="preserve"> / das </w:t>
      </w:r>
      <w:proofErr w:type="spellStart"/>
      <w:r>
        <w:t>eusserliche</w:t>
      </w:r>
      <w:proofErr w:type="spellEnd"/>
      <w:r>
        <w:t xml:space="preserve"> </w:t>
      </w:r>
      <w:proofErr w:type="spellStart"/>
      <w:r>
        <w:t>muessigkait</w:t>
      </w:r>
      <w:proofErr w:type="spellEnd"/>
      <w:r>
        <w:t xml:space="preserve"> uns an </w:t>
      </w:r>
      <w:proofErr w:type="spellStart"/>
      <w:r>
        <w:t>gottes</w:t>
      </w:r>
      <w:proofErr w:type="spellEnd"/>
      <w:r>
        <w:t xml:space="preserve"> </w:t>
      </w:r>
      <w:proofErr w:type="spellStart"/>
      <w:r>
        <w:t>kunst</w:t>
      </w:r>
      <w:proofErr w:type="spellEnd"/>
      <w:r>
        <w:t xml:space="preserve"> verhindert / das alles der </w:t>
      </w:r>
      <w:proofErr w:type="spellStart"/>
      <w:r>
        <w:t>gayst</w:t>
      </w:r>
      <w:proofErr w:type="spellEnd"/>
      <w:r>
        <w:t xml:space="preserve"> Gottes </w:t>
      </w:r>
      <w:proofErr w:type="spellStart"/>
      <w:r>
        <w:t>weyset</w:t>
      </w:r>
      <w:proofErr w:type="spellEnd"/>
      <w:r>
        <w:t xml:space="preserve"> und leeret / der den </w:t>
      </w:r>
      <w:proofErr w:type="spellStart"/>
      <w:r>
        <w:t>menschen</w:t>
      </w:r>
      <w:proofErr w:type="spellEnd"/>
      <w:r>
        <w:t xml:space="preserve"> in allen dingen nach Gott </w:t>
      </w:r>
      <w:proofErr w:type="spellStart"/>
      <w:r>
        <w:t>laydet</w:t>
      </w:r>
      <w:proofErr w:type="spellEnd"/>
      <w:r>
        <w:t xml:space="preserve">. </w:t>
      </w:r>
      <w:proofErr w:type="spellStart"/>
      <w:r>
        <w:t>Wiewol</w:t>
      </w:r>
      <w:proofErr w:type="spellEnd"/>
      <w:r>
        <w:t xml:space="preserve"> das die </w:t>
      </w:r>
      <w:proofErr w:type="spellStart"/>
      <w:r>
        <w:t>flayschlichen</w:t>
      </w:r>
      <w:proofErr w:type="spellEnd"/>
      <w:r>
        <w:t xml:space="preserve"> und </w:t>
      </w:r>
      <w:proofErr w:type="spellStart"/>
      <w:r>
        <w:t>gaystloßen</w:t>
      </w:r>
      <w:proofErr w:type="spellEnd"/>
      <w:r>
        <w:t xml:space="preserve"> </w:t>
      </w:r>
      <w:proofErr w:type="spellStart"/>
      <w:r>
        <w:t>menschen</w:t>
      </w:r>
      <w:proofErr w:type="spellEnd"/>
      <w:r>
        <w:t xml:space="preserve"> </w:t>
      </w:r>
      <w:proofErr w:type="spellStart"/>
      <w:r>
        <w:t>naerrisch</w:t>
      </w:r>
      <w:proofErr w:type="spellEnd"/>
      <w:r>
        <w:t xml:space="preserve"> </w:t>
      </w:r>
      <w:proofErr w:type="spellStart"/>
      <w:r>
        <w:t>dunckt</w:t>
      </w:r>
      <w:proofErr w:type="spellEnd"/>
      <w:r>
        <w:t xml:space="preserve">. </w:t>
      </w:r>
    </w:p>
    <w:p w14:paraId="6C879F17" w14:textId="77777777" w:rsidR="003E64A2" w:rsidRDefault="003E64A2" w:rsidP="003E64A2">
      <w:pPr>
        <w:pStyle w:val="berschrift2"/>
      </w:pPr>
      <w:r>
        <w:t xml:space="preserve">8: Ain Sabbat ist des </w:t>
      </w:r>
      <w:proofErr w:type="spellStart"/>
      <w:r>
        <w:t>anndern</w:t>
      </w:r>
      <w:proofErr w:type="spellEnd"/>
      <w:r>
        <w:t xml:space="preserve"> </w:t>
      </w:r>
      <w:proofErr w:type="spellStart"/>
      <w:r>
        <w:t>knecht</w:t>
      </w:r>
      <w:proofErr w:type="spellEnd"/>
      <w:r>
        <w:t xml:space="preserve"> oder </w:t>
      </w:r>
      <w:proofErr w:type="spellStart"/>
      <w:r>
        <w:t>diener</w:t>
      </w:r>
      <w:proofErr w:type="spellEnd"/>
      <w:r>
        <w:t>.</w:t>
      </w:r>
    </w:p>
    <w:p w14:paraId="29EF1783" w14:textId="77777777" w:rsidR="003E64A2" w:rsidRDefault="003E64A2" w:rsidP="003E64A2">
      <w:pPr>
        <w:pStyle w:val="StandardWeb"/>
      </w:pPr>
      <w:r>
        <w:t xml:space="preserve">Die </w:t>
      </w:r>
      <w:proofErr w:type="spellStart"/>
      <w:r>
        <w:t>warhait</w:t>
      </w:r>
      <w:proofErr w:type="spellEnd"/>
      <w:r>
        <w:t xml:space="preserve"> spricht / das der Sabbat sey </w:t>
      </w:r>
      <w:proofErr w:type="spellStart"/>
      <w:r>
        <w:t>ain</w:t>
      </w:r>
      <w:proofErr w:type="spellEnd"/>
      <w:r>
        <w:t xml:space="preserve"> </w:t>
      </w:r>
      <w:proofErr w:type="spellStart"/>
      <w:r>
        <w:t>ruwe</w:t>
      </w:r>
      <w:proofErr w:type="spellEnd"/>
      <w:r>
        <w:t xml:space="preserve"> des </w:t>
      </w:r>
      <w:proofErr w:type="spellStart"/>
      <w:r>
        <w:t>herren</w:t>
      </w:r>
      <w:proofErr w:type="spellEnd"/>
      <w:r>
        <w:t xml:space="preserve"> / </w:t>
      </w:r>
      <w:proofErr w:type="spellStart"/>
      <w:r>
        <w:t>darauß</w:t>
      </w:r>
      <w:proofErr w:type="spellEnd"/>
      <w:r>
        <w:t xml:space="preserve"> </w:t>
      </w:r>
      <w:proofErr w:type="spellStart"/>
      <w:r>
        <w:t>wirt</w:t>
      </w:r>
      <w:proofErr w:type="spellEnd"/>
      <w:r>
        <w:t xml:space="preserve"> </w:t>
      </w:r>
      <w:proofErr w:type="spellStart"/>
      <w:r>
        <w:t>volgen</w:t>
      </w:r>
      <w:proofErr w:type="spellEnd"/>
      <w:r>
        <w:t xml:space="preserve"> / das </w:t>
      </w:r>
      <w:proofErr w:type="spellStart"/>
      <w:r>
        <w:t>ain</w:t>
      </w:r>
      <w:proofErr w:type="spellEnd"/>
      <w:r>
        <w:t xml:space="preserve"> Sabbat von wegen des andern eingesetzt / und das der </w:t>
      </w:r>
      <w:proofErr w:type="spellStart"/>
      <w:r>
        <w:t>mensch</w:t>
      </w:r>
      <w:proofErr w:type="spellEnd"/>
      <w:r>
        <w:t xml:space="preserve"> </w:t>
      </w:r>
      <w:proofErr w:type="spellStart"/>
      <w:r>
        <w:t>ain</w:t>
      </w:r>
      <w:proofErr w:type="spellEnd"/>
      <w:r>
        <w:t xml:space="preserve"> </w:t>
      </w:r>
      <w:proofErr w:type="spellStart"/>
      <w:r>
        <w:t>knecht</w:t>
      </w:r>
      <w:proofErr w:type="spellEnd"/>
      <w:r>
        <w:t xml:space="preserve"> des Sabbats / und </w:t>
      </w:r>
      <w:proofErr w:type="spellStart"/>
      <w:r>
        <w:t>ain</w:t>
      </w:r>
      <w:proofErr w:type="spellEnd"/>
      <w:r>
        <w:t xml:space="preserve"> </w:t>
      </w:r>
      <w:proofErr w:type="spellStart"/>
      <w:r>
        <w:t>herr</w:t>
      </w:r>
      <w:proofErr w:type="spellEnd"/>
      <w:r>
        <w:t xml:space="preserve"> des Sabbats ist. Dann so der </w:t>
      </w:r>
      <w:proofErr w:type="spellStart"/>
      <w:r>
        <w:t>mensch</w:t>
      </w:r>
      <w:proofErr w:type="spellEnd"/>
      <w:r>
        <w:t xml:space="preserve"> in Gott </w:t>
      </w:r>
      <w:proofErr w:type="spellStart"/>
      <w:r>
        <w:t>ruwen</w:t>
      </w:r>
      <w:proofErr w:type="spellEnd"/>
      <w:r>
        <w:t xml:space="preserve"> / </w:t>
      </w:r>
      <w:proofErr w:type="spellStart"/>
      <w:r>
        <w:t>unnd</w:t>
      </w:r>
      <w:proofErr w:type="spellEnd"/>
      <w:r>
        <w:t xml:space="preserve"> von Gott </w:t>
      </w:r>
      <w:proofErr w:type="spellStart"/>
      <w:r>
        <w:t>hayligkait</w:t>
      </w:r>
      <w:proofErr w:type="spellEnd"/>
      <w:r>
        <w:t xml:space="preserve"> bitten oder warten und </w:t>
      </w:r>
      <w:proofErr w:type="spellStart"/>
      <w:r>
        <w:t>entpfahen</w:t>
      </w:r>
      <w:proofErr w:type="spellEnd"/>
      <w:r>
        <w:t xml:space="preserve"> soll / so ist des </w:t>
      </w:r>
      <w:proofErr w:type="spellStart"/>
      <w:r>
        <w:t>menschen</w:t>
      </w:r>
      <w:proofErr w:type="spellEnd"/>
      <w:r>
        <w:t xml:space="preserve"> Sun </w:t>
      </w:r>
      <w:proofErr w:type="spellStart"/>
      <w:r>
        <w:t>ain</w:t>
      </w:r>
      <w:proofErr w:type="spellEnd"/>
      <w:r>
        <w:t xml:space="preserve"> </w:t>
      </w:r>
      <w:proofErr w:type="spellStart"/>
      <w:r>
        <w:t>knecht</w:t>
      </w:r>
      <w:proofErr w:type="spellEnd"/>
      <w:r>
        <w:t xml:space="preserve"> des Sabbats / als er </w:t>
      </w:r>
      <w:proofErr w:type="spellStart"/>
      <w:r>
        <w:t>ain</w:t>
      </w:r>
      <w:proofErr w:type="spellEnd"/>
      <w:r>
        <w:t xml:space="preserve"> </w:t>
      </w:r>
      <w:proofErr w:type="spellStart"/>
      <w:r>
        <w:t>knecht</w:t>
      </w:r>
      <w:proofErr w:type="spellEnd"/>
      <w:r>
        <w:t xml:space="preserve"> </w:t>
      </w:r>
      <w:proofErr w:type="spellStart"/>
      <w:r>
        <w:t>gottes</w:t>
      </w:r>
      <w:proofErr w:type="spellEnd"/>
      <w:r>
        <w:t xml:space="preserve"> ist. Und wie </w:t>
      </w:r>
      <w:proofErr w:type="spellStart"/>
      <w:r>
        <w:t>got</w:t>
      </w:r>
      <w:proofErr w:type="spellEnd"/>
      <w:r>
        <w:t xml:space="preserve"> </w:t>
      </w:r>
      <w:proofErr w:type="spellStart"/>
      <w:r>
        <w:t>ain</w:t>
      </w:r>
      <w:proofErr w:type="spellEnd"/>
      <w:r>
        <w:t xml:space="preserve"> </w:t>
      </w:r>
      <w:proofErr w:type="spellStart"/>
      <w:r>
        <w:t>herr</w:t>
      </w:r>
      <w:proofErr w:type="spellEnd"/>
      <w:r>
        <w:t xml:space="preserve"> ist des </w:t>
      </w:r>
      <w:proofErr w:type="spellStart"/>
      <w:r>
        <w:t>menschen</w:t>
      </w:r>
      <w:proofErr w:type="spellEnd"/>
      <w:r>
        <w:t xml:space="preserve"> / </w:t>
      </w:r>
      <w:proofErr w:type="spellStart"/>
      <w:r>
        <w:t>unnd</w:t>
      </w:r>
      <w:proofErr w:type="spellEnd"/>
      <w:r>
        <w:t xml:space="preserve"> </w:t>
      </w:r>
      <w:proofErr w:type="spellStart"/>
      <w:r>
        <w:t>nit</w:t>
      </w:r>
      <w:proofErr w:type="spellEnd"/>
      <w:r>
        <w:t xml:space="preserve"> </w:t>
      </w:r>
      <w:proofErr w:type="spellStart"/>
      <w:r>
        <w:t>widerumb</w:t>
      </w:r>
      <w:proofErr w:type="spellEnd"/>
      <w:r>
        <w:t xml:space="preserve"> / der </w:t>
      </w:r>
      <w:proofErr w:type="spellStart"/>
      <w:r>
        <w:t>mensch</w:t>
      </w:r>
      <w:proofErr w:type="spellEnd"/>
      <w:r>
        <w:t xml:space="preserve"> </w:t>
      </w:r>
      <w:proofErr w:type="spellStart"/>
      <w:r>
        <w:t>ain</w:t>
      </w:r>
      <w:proofErr w:type="spellEnd"/>
      <w:r>
        <w:t xml:space="preserve"> </w:t>
      </w:r>
      <w:proofErr w:type="spellStart"/>
      <w:r>
        <w:t>herr</w:t>
      </w:r>
      <w:proofErr w:type="spellEnd"/>
      <w:r>
        <w:t xml:space="preserve"> </w:t>
      </w:r>
      <w:proofErr w:type="spellStart"/>
      <w:r>
        <w:t>gottes</w:t>
      </w:r>
      <w:proofErr w:type="spellEnd"/>
      <w:r>
        <w:t xml:space="preserve"> / also ist auch der Sabbat </w:t>
      </w:r>
      <w:proofErr w:type="spellStart"/>
      <w:r>
        <w:t>ain</w:t>
      </w:r>
      <w:proofErr w:type="spellEnd"/>
      <w:r>
        <w:t xml:space="preserve"> </w:t>
      </w:r>
      <w:proofErr w:type="spellStart"/>
      <w:r>
        <w:t>herr</w:t>
      </w:r>
      <w:proofErr w:type="spellEnd"/>
      <w:r>
        <w:t xml:space="preserve"> des </w:t>
      </w:r>
      <w:proofErr w:type="spellStart"/>
      <w:r>
        <w:t>menschen</w:t>
      </w:r>
      <w:proofErr w:type="spellEnd"/>
      <w:r>
        <w:t xml:space="preserve"> und </w:t>
      </w:r>
      <w:proofErr w:type="spellStart"/>
      <w:r>
        <w:t>nitt</w:t>
      </w:r>
      <w:proofErr w:type="spellEnd"/>
      <w:r>
        <w:t xml:space="preserve"> </w:t>
      </w:r>
      <w:proofErr w:type="spellStart"/>
      <w:r>
        <w:t>widerumb</w:t>
      </w:r>
      <w:proofErr w:type="spellEnd"/>
      <w:r>
        <w:t xml:space="preserve">. </w:t>
      </w:r>
      <w:proofErr w:type="spellStart"/>
      <w:r>
        <w:t>Dise</w:t>
      </w:r>
      <w:proofErr w:type="spellEnd"/>
      <w:r>
        <w:t xml:space="preserve"> rede soll verstanden werden von innerlichem </w:t>
      </w:r>
      <w:proofErr w:type="spellStart"/>
      <w:r>
        <w:t>unnd</w:t>
      </w:r>
      <w:proofErr w:type="spellEnd"/>
      <w:r>
        <w:t xml:space="preserve"> </w:t>
      </w:r>
      <w:proofErr w:type="spellStart"/>
      <w:r>
        <w:t>gaystlichem</w:t>
      </w:r>
      <w:proofErr w:type="spellEnd"/>
      <w:r>
        <w:t xml:space="preserve"> Sabbat / </w:t>
      </w:r>
      <w:proofErr w:type="spellStart"/>
      <w:r>
        <w:t>woelcher</w:t>
      </w:r>
      <w:proofErr w:type="spellEnd"/>
      <w:r>
        <w:t xml:space="preserve"> Gott zu </w:t>
      </w:r>
      <w:proofErr w:type="spellStart"/>
      <w:r>
        <w:t>eeren</w:t>
      </w:r>
      <w:proofErr w:type="spellEnd"/>
      <w:r>
        <w:t xml:space="preserve"> / rum und </w:t>
      </w:r>
      <w:proofErr w:type="spellStart"/>
      <w:r>
        <w:t>breyß</w:t>
      </w:r>
      <w:proofErr w:type="spellEnd"/>
      <w:r>
        <w:t xml:space="preserve"> </w:t>
      </w:r>
      <w:proofErr w:type="spellStart"/>
      <w:r>
        <w:t>gefeyret</w:t>
      </w:r>
      <w:proofErr w:type="spellEnd"/>
      <w:r>
        <w:t xml:space="preserve"> </w:t>
      </w:r>
      <w:proofErr w:type="spellStart"/>
      <w:r>
        <w:t>wirt</w:t>
      </w:r>
      <w:proofErr w:type="spellEnd"/>
      <w:r>
        <w:t xml:space="preserve">. </w:t>
      </w:r>
    </w:p>
    <w:p w14:paraId="5465D4A1" w14:textId="77777777" w:rsidR="003E64A2" w:rsidRDefault="003E64A2" w:rsidP="003E64A2">
      <w:pPr>
        <w:pStyle w:val="StandardWeb"/>
      </w:pPr>
      <w:r>
        <w:t xml:space="preserve">Nu aber / wie die </w:t>
      </w:r>
      <w:proofErr w:type="spellStart"/>
      <w:r>
        <w:t>seel</w:t>
      </w:r>
      <w:proofErr w:type="spellEnd"/>
      <w:r>
        <w:t xml:space="preserve"> </w:t>
      </w:r>
      <w:proofErr w:type="spellStart"/>
      <w:r>
        <w:t>meer</w:t>
      </w:r>
      <w:proofErr w:type="spellEnd"/>
      <w:r>
        <w:t xml:space="preserve"> und besser ist dann der </w:t>
      </w:r>
      <w:proofErr w:type="spellStart"/>
      <w:r>
        <w:t>leyb</w:t>
      </w:r>
      <w:proofErr w:type="spellEnd"/>
      <w:r>
        <w:t xml:space="preserve"> / so ist </w:t>
      </w:r>
      <w:proofErr w:type="spellStart"/>
      <w:r>
        <w:t>gott</w:t>
      </w:r>
      <w:proofErr w:type="spellEnd"/>
      <w:r>
        <w:t xml:space="preserve"> </w:t>
      </w:r>
      <w:proofErr w:type="spellStart"/>
      <w:r>
        <w:t>unzelicher</w:t>
      </w:r>
      <w:proofErr w:type="spellEnd"/>
      <w:r>
        <w:t xml:space="preserve"> </w:t>
      </w:r>
      <w:proofErr w:type="spellStart"/>
      <w:r>
        <w:t>massen</w:t>
      </w:r>
      <w:proofErr w:type="spellEnd"/>
      <w:r>
        <w:t xml:space="preserve"> </w:t>
      </w:r>
      <w:proofErr w:type="spellStart"/>
      <w:r>
        <w:t>meer</w:t>
      </w:r>
      <w:proofErr w:type="spellEnd"/>
      <w:r>
        <w:t xml:space="preserve"> dann die </w:t>
      </w:r>
      <w:proofErr w:type="spellStart"/>
      <w:r>
        <w:t>seel</w:t>
      </w:r>
      <w:proofErr w:type="spellEnd"/>
      <w:r>
        <w:t xml:space="preserve">. Also auch / ist Gottes </w:t>
      </w:r>
      <w:proofErr w:type="spellStart"/>
      <w:r>
        <w:t>eere</w:t>
      </w:r>
      <w:proofErr w:type="spellEnd"/>
      <w:r>
        <w:t xml:space="preserve"> und </w:t>
      </w:r>
      <w:proofErr w:type="spellStart"/>
      <w:r>
        <w:t>herligkait</w:t>
      </w:r>
      <w:proofErr w:type="spellEnd"/>
      <w:r>
        <w:t xml:space="preserve"> </w:t>
      </w:r>
      <w:proofErr w:type="spellStart"/>
      <w:r>
        <w:t>meer</w:t>
      </w:r>
      <w:proofErr w:type="spellEnd"/>
      <w:r>
        <w:t xml:space="preserve"> dann die </w:t>
      </w:r>
      <w:proofErr w:type="spellStart"/>
      <w:r>
        <w:t>seele</w:t>
      </w:r>
      <w:proofErr w:type="spellEnd"/>
      <w:r>
        <w:t xml:space="preserve"> / und der Sabbat mehr dann der geschaffen </w:t>
      </w:r>
      <w:proofErr w:type="spellStart"/>
      <w:r>
        <w:t>gayst</w:t>
      </w:r>
      <w:proofErr w:type="spellEnd"/>
      <w:r>
        <w:t xml:space="preserve">. Wie dann auch d’ </w:t>
      </w:r>
      <w:proofErr w:type="spellStart"/>
      <w:r>
        <w:t>mer</w:t>
      </w:r>
      <w:proofErr w:type="spellEnd"/>
      <w:r>
        <w:t xml:space="preserve"> ist / der da </w:t>
      </w:r>
      <w:proofErr w:type="spellStart"/>
      <w:r>
        <w:t>hailiget</w:t>
      </w:r>
      <w:proofErr w:type="spellEnd"/>
      <w:r>
        <w:t xml:space="preserve"> / dann der da </w:t>
      </w:r>
      <w:proofErr w:type="spellStart"/>
      <w:r>
        <w:t>gehailiget</w:t>
      </w:r>
      <w:proofErr w:type="spellEnd"/>
      <w:r>
        <w:t xml:space="preserve"> </w:t>
      </w:r>
      <w:proofErr w:type="spellStart"/>
      <w:r>
        <w:t>wirt</w:t>
      </w:r>
      <w:proofErr w:type="spellEnd"/>
      <w:r>
        <w:t xml:space="preserve"> / so ist der </w:t>
      </w:r>
      <w:proofErr w:type="spellStart"/>
      <w:r>
        <w:t>hailigbar</w:t>
      </w:r>
      <w:proofErr w:type="spellEnd"/>
      <w:r>
        <w:t xml:space="preserve"> Sabbat </w:t>
      </w:r>
      <w:proofErr w:type="spellStart"/>
      <w:r>
        <w:t>meer</w:t>
      </w:r>
      <w:proofErr w:type="spellEnd"/>
      <w:r>
        <w:t xml:space="preserve"> / dann </w:t>
      </w:r>
      <w:proofErr w:type="spellStart"/>
      <w:r>
        <w:t>ain</w:t>
      </w:r>
      <w:proofErr w:type="spellEnd"/>
      <w:r>
        <w:t xml:space="preserve"> </w:t>
      </w:r>
      <w:proofErr w:type="spellStart"/>
      <w:r>
        <w:t>gehailigte</w:t>
      </w:r>
      <w:proofErr w:type="spellEnd"/>
      <w:r>
        <w:t xml:space="preserve"> </w:t>
      </w:r>
      <w:proofErr w:type="spellStart"/>
      <w:r>
        <w:t>seele</w:t>
      </w:r>
      <w:proofErr w:type="spellEnd"/>
      <w:r>
        <w:t xml:space="preserve">. </w:t>
      </w:r>
      <w:proofErr w:type="spellStart"/>
      <w:r>
        <w:t>Darumb</w:t>
      </w:r>
      <w:proofErr w:type="spellEnd"/>
      <w:r>
        <w:t xml:space="preserve"> ist der Sabbat </w:t>
      </w:r>
      <w:proofErr w:type="spellStart"/>
      <w:r>
        <w:t>ain</w:t>
      </w:r>
      <w:proofErr w:type="spellEnd"/>
      <w:r>
        <w:t xml:space="preserve"> </w:t>
      </w:r>
      <w:proofErr w:type="spellStart"/>
      <w:r>
        <w:t>herr</w:t>
      </w:r>
      <w:proofErr w:type="spellEnd"/>
      <w:r>
        <w:t xml:space="preserve"> des </w:t>
      </w:r>
      <w:proofErr w:type="spellStart"/>
      <w:r>
        <w:t>menschen</w:t>
      </w:r>
      <w:proofErr w:type="spellEnd"/>
      <w:r>
        <w:t xml:space="preserve"> / und der </w:t>
      </w:r>
      <w:proofErr w:type="spellStart"/>
      <w:r>
        <w:t>mensch</w:t>
      </w:r>
      <w:proofErr w:type="spellEnd"/>
      <w:r>
        <w:t xml:space="preserve"> ist des Sabbats </w:t>
      </w:r>
      <w:proofErr w:type="spellStart"/>
      <w:r>
        <w:t>knecht</w:t>
      </w:r>
      <w:proofErr w:type="spellEnd"/>
      <w:r>
        <w:t xml:space="preserve"> / das ist war von dem Sabbat / der Gott mit </w:t>
      </w:r>
      <w:proofErr w:type="spellStart"/>
      <w:r>
        <w:t>einschleüst</w:t>
      </w:r>
      <w:proofErr w:type="spellEnd"/>
      <w:r>
        <w:t xml:space="preserve"> / das ist / der den </w:t>
      </w:r>
      <w:proofErr w:type="spellStart"/>
      <w:r>
        <w:t>gayst</w:t>
      </w:r>
      <w:proofErr w:type="spellEnd"/>
      <w:r>
        <w:t xml:space="preserve"> der </w:t>
      </w:r>
      <w:proofErr w:type="spellStart"/>
      <w:r>
        <w:t>ruw</w:t>
      </w:r>
      <w:proofErr w:type="spellEnd"/>
      <w:r>
        <w:t xml:space="preserve"> </w:t>
      </w:r>
      <w:proofErr w:type="spellStart"/>
      <w:r>
        <w:t>begreyfft</w:t>
      </w:r>
      <w:proofErr w:type="spellEnd"/>
      <w:r>
        <w:t xml:space="preserve">. </w:t>
      </w:r>
    </w:p>
    <w:p w14:paraId="619B0EBC" w14:textId="77777777" w:rsidR="003E64A2" w:rsidRDefault="003E64A2" w:rsidP="003E64A2">
      <w:pPr>
        <w:pStyle w:val="StandardWeb"/>
      </w:pPr>
      <w:r>
        <w:t xml:space="preserve">Aber von dem </w:t>
      </w:r>
      <w:proofErr w:type="spellStart"/>
      <w:r>
        <w:t>eusserlichen</w:t>
      </w:r>
      <w:proofErr w:type="spellEnd"/>
      <w:r>
        <w:t xml:space="preserve"> Sabbat / in </w:t>
      </w:r>
      <w:proofErr w:type="spellStart"/>
      <w:r>
        <w:t>woelchem</w:t>
      </w:r>
      <w:proofErr w:type="spellEnd"/>
      <w:r>
        <w:t xml:space="preserve"> der </w:t>
      </w:r>
      <w:proofErr w:type="spellStart"/>
      <w:r>
        <w:t>mensch</w:t>
      </w:r>
      <w:proofErr w:type="spellEnd"/>
      <w:r>
        <w:t xml:space="preserve"> von </w:t>
      </w:r>
      <w:proofErr w:type="spellStart"/>
      <w:r>
        <w:t>seynen</w:t>
      </w:r>
      <w:proofErr w:type="spellEnd"/>
      <w:r>
        <w:t xml:space="preserve"> </w:t>
      </w:r>
      <w:proofErr w:type="spellStart"/>
      <w:r>
        <w:t>wercken</w:t>
      </w:r>
      <w:proofErr w:type="spellEnd"/>
      <w:r>
        <w:t xml:space="preserve"> </w:t>
      </w:r>
      <w:proofErr w:type="spellStart"/>
      <w:r>
        <w:t>ruwet</w:t>
      </w:r>
      <w:proofErr w:type="spellEnd"/>
      <w:r>
        <w:t xml:space="preserve"> / und enthalt sich von </w:t>
      </w:r>
      <w:proofErr w:type="spellStart"/>
      <w:r>
        <w:t>leyplicher</w:t>
      </w:r>
      <w:proofErr w:type="spellEnd"/>
      <w:r>
        <w:t xml:space="preserve"> </w:t>
      </w:r>
      <w:proofErr w:type="spellStart"/>
      <w:r>
        <w:t>arbayt</w:t>
      </w:r>
      <w:proofErr w:type="spellEnd"/>
      <w:r>
        <w:t xml:space="preserve"> / sagt Gott / das er von wegen des </w:t>
      </w:r>
      <w:proofErr w:type="spellStart"/>
      <w:r>
        <w:t>menschen</w:t>
      </w:r>
      <w:proofErr w:type="spellEnd"/>
      <w:r>
        <w:t xml:space="preserve"> </w:t>
      </w:r>
      <w:proofErr w:type="spellStart"/>
      <w:r>
        <w:t>gebotten</w:t>
      </w:r>
      <w:proofErr w:type="spellEnd"/>
      <w:r>
        <w:t xml:space="preserve"> sey. Also ist der </w:t>
      </w:r>
      <w:proofErr w:type="spellStart"/>
      <w:r>
        <w:t>eusser</w:t>
      </w:r>
      <w:proofErr w:type="spellEnd"/>
      <w:r>
        <w:t xml:space="preserve"> Sabbat </w:t>
      </w:r>
      <w:proofErr w:type="spellStart"/>
      <w:r>
        <w:t>under</w:t>
      </w:r>
      <w:proofErr w:type="spellEnd"/>
      <w:r>
        <w:t xml:space="preserve"> dem innerlichen / </w:t>
      </w:r>
      <w:proofErr w:type="spellStart"/>
      <w:r>
        <w:t>unnd</w:t>
      </w:r>
      <w:proofErr w:type="spellEnd"/>
      <w:r>
        <w:t xml:space="preserve"> dienet dem inwendigen / so ers </w:t>
      </w:r>
      <w:proofErr w:type="spellStart"/>
      <w:r>
        <w:t>bedarff</w:t>
      </w:r>
      <w:proofErr w:type="spellEnd"/>
      <w:r>
        <w:t xml:space="preserve"> / </w:t>
      </w:r>
      <w:proofErr w:type="spellStart"/>
      <w:r>
        <w:t>unnd</w:t>
      </w:r>
      <w:proofErr w:type="spellEnd"/>
      <w:r>
        <w:t xml:space="preserve"> ist nur </w:t>
      </w:r>
      <w:proofErr w:type="spellStart"/>
      <w:r>
        <w:t>ain</w:t>
      </w:r>
      <w:proofErr w:type="spellEnd"/>
      <w:r>
        <w:t xml:space="preserve"> </w:t>
      </w:r>
      <w:proofErr w:type="spellStart"/>
      <w:r>
        <w:t>zaychen</w:t>
      </w:r>
      <w:proofErr w:type="spellEnd"/>
      <w:r>
        <w:t xml:space="preserve"> der innerlichen </w:t>
      </w:r>
      <w:proofErr w:type="spellStart"/>
      <w:r>
        <w:t>muessigkayt</w:t>
      </w:r>
      <w:proofErr w:type="spellEnd"/>
      <w:r>
        <w:t xml:space="preserve"> / und ist von wegen des </w:t>
      </w:r>
      <w:proofErr w:type="spellStart"/>
      <w:r>
        <w:t>menschen</w:t>
      </w:r>
      <w:proofErr w:type="spellEnd"/>
      <w:r>
        <w:t xml:space="preserve">. Der </w:t>
      </w:r>
      <w:proofErr w:type="spellStart"/>
      <w:r>
        <w:t>mensch</w:t>
      </w:r>
      <w:proofErr w:type="spellEnd"/>
      <w:r>
        <w:t xml:space="preserve"> </w:t>
      </w:r>
      <w:proofErr w:type="spellStart"/>
      <w:r>
        <w:t>steet</w:t>
      </w:r>
      <w:proofErr w:type="spellEnd"/>
      <w:r>
        <w:t xml:space="preserve"> zwischen </w:t>
      </w:r>
      <w:proofErr w:type="spellStart"/>
      <w:r>
        <w:t>bayden</w:t>
      </w:r>
      <w:proofErr w:type="spellEnd"/>
      <w:r>
        <w:t xml:space="preserve"> Sabbaten </w:t>
      </w:r>
      <w:proofErr w:type="spellStart"/>
      <w:r>
        <w:t>under</w:t>
      </w:r>
      <w:proofErr w:type="spellEnd"/>
      <w:r>
        <w:t xml:space="preserve"> dem </w:t>
      </w:r>
      <w:proofErr w:type="spellStart"/>
      <w:r>
        <w:t>gaystlichen</w:t>
      </w:r>
      <w:proofErr w:type="spellEnd"/>
      <w:r>
        <w:t xml:space="preserve"> und </w:t>
      </w:r>
      <w:proofErr w:type="spellStart"/>
      <w:r>
        <w:t>unsichtbarlichen</w:t>
      </w:r>
      <w:proofErr w:type="spellEnd"/>
      <w:r>
        <w:t xml:space="preserve"> / und ob dem </w:t>
      </w:r>
      <w:proofErr w:type="spellStart"/>
      <w:r>
        <w:t>leyblichen</w:t>
      </w:r>
      <w:proofErr w:type="spellEnd"/>
      <w:r>
        <w:t xml:space="preserve"> und </w:t>
      </w:r>
      <w:proofErr w:type="spellStart"/>
      <w:r>
        <w:t>synnlichen</w:t>
      </w:r>
      <w:proofErr w:type="spellEnd"/>
      <w:r>
        <w:t xml:space="preserve"> / des obersten </w:t>
      </w:r>
      <w:proofErr w:type="spellStart"/>
      <w:r>
        <w:t>knecht</w:t>
      </w:r>
      <w:proofErr w:type="spellEnd"/>
      <w:r>
        <w:t xml:space="preserve"> / und des </w:t>
      </w:r>
      <w:proofErr w:type="spellStart"/>
      <w:r>
        <w:t>understen</w:t>
      </w:r>
      <w:proofErr w:type="spellEnd"/>
      <w:r>
        <w:t xml:space="preserve"> </w:t>
      </w:r>
      <w:proofErr w:type="spellStart"/>
      <w:r>
        <w:t>herr</w:t>
      </w:r>
      <w:proofErr w:type="spellEnd"/>
      <w:r>
        <w:t xml:space="preserve">. </w:t>
      </w:r>
    </w:p>
    <w:p w14:paraId="149131DE" w14:textId="77777777" w:rsidR="003E64A2" w:rsidRDefault="003E64A2" w:rsidP="003E64A2">
      <w:pPr>
        <w:pStyle w:val="StandardWeb"/>
      </w:pPr>
      <w:r>
        <w:t xml:space="preserve">Der </w:t>
      </w:r>
      <w:proofErr w:type="spellStart"/>
      <w:r>
        <w:t>eusser</w:t>
      </w:r>
      <w:proofErr w:type="spellEnd"/>
      <w:r>
        <w:t xml:space="preserve"> Sabbat (</w:t>
      </w:r>
      <w:proofErr w:type="spellStart"/>
      <w:r>
        <w:t>woelchen</w:t>
      </w:r>
      <w:proofErr w:type="spellEnd"/>
      <w:r>
        <w:t xml:space="preserve"> die </w:t>
      </w:r>
      <w:proofErr w:type="spellStart"/>
      <w:r>
        <w:t>Phariseer</w:t>
      </w:r>
      <w:proofErr w:type="spellEnd"/>
      <w:r>
        <w:t xml:space="preserve"> den Jüngern Christi und Christo </w:t>
      </w:r>
      <w:proofErr w:type="spellStart"/>
      <w:r>
        <w:t>auffrupfften</w:t>
      </w:r>
      <w:proofErr w:type="spellEnd"/>
      <w:r>
        <w:t xml:space="preserve">) ist von wegen des </w:t>
      </w:r>
      <w:proofErr w:type="spellStart"/>
      <w:r>
        <w:t>menschen</w:t>
      </w:r>
      <w:proofErr w:type="spellEnd"/>
      <w:r>
        <w:t xml:space="preserve"> und des </w:t>
      </w:r>
      <w:proofErr w:type="spellStart"/>
      <w:r>
        <w:t>gaystlichen</w:t>
      </w:r>
      <w:proofErr w:type="spellEnd"/>
      <w:r>
        <w:t xml:space="preserve"> Sabbats. </w:t>
      </w:r>
      <w:proofErr w:type="spellStart"/>
      <w:r>
        <w:t>Darumb</w:t>
      </w:r>
      <w:proofErr w:type="spellEnd"/>
      <w:r>
        <w:t xml:space="preserve"> ist </w:t>
      </w:r>
      <w:proofErr w:type="spellStart"/>
      <w:r>
        <w:t>ain</w:t>
      </w:r>
      <w:proofErr w:type="spellEnd"/>
      <w:r>
        <w:t xml:space="preserve"> Sabbat des andern oberster / und </w:t>
      </w:r>
      <w:proofErr w:type="spellStart"/>
      <w:r>
        <w:t>herr</w:t>
      </w:r>
      <w:proofErr w:type="spellEnd"/>
      <w:r>
        <w:t xml:space="preserve"> / und der ander </w:t>
      </w:r>
      <w:proofErr w:type="spellStart"/>
      <w:r>
        <w:t>ain</w:t>
      </w:r>
      <w:proofErr w:type="spellEnd"/>
      <w:r>
        <w:t xml:space="preserve"> </w:t>
      </w:r>
      <w:proofErr w:type="spellStart"/>
      <w:r>
        <w:t>knecht</w:t>
      </w:r>
      <w:proofErr w:type="spellEnd"/>
      <w:r>
        <w:t xml:space="preserve">. Wie der </w:t>
      </w:r>
      <w:proofErr w:type="spellStart"/>
      <w:r>
        <w:t>inner</w:t>
      </w:r>
      <w:proofErr w:type="spellEnd"/>
      <w:r>
        <w:t xml:space="preserve"> </w:t>
      </w:r>
      <w:proofErr w:type="spellStart"/>
      <w:r>
        <w:t>mensch</w:t>
      </w:r>
      <w:proofErr w:type="spellEnd"/>
      <w:r>
        <w:t xml:space="preserve"> </w:t>
      </w:r>
      <w:proofErr w:type="spellStart"/>
      <w:r>
        <w:t>ain</w:t>
      </w:r>
      <w:proofErr w:type="spellEnd"/>
      <w:r>
        <w:t xml:space="preserve"> </w:t>
      </w:r>
      <w:proofErr w:type="spellStart"/>
      <w:r>
        <w:t>herr</w:t>
      </w:r>
      <w:proofErr w:type="spellEnd"/>
      <w:r>
        <w:t xml:space="preserve"> ist des </w:t>
      </w:r>
      <w:proofErr w:type="spellStart"/>
      <w:r>
        <w:t>eussern</w:t>
      </w:r>
      <w:proofErr w:type="spellEnd"/>
      <w:r>
        <w:t xml:space="preserve"> / und der </w:t>
      </w:r>
      <w:proofErr w:type="spellStart"/>
      <w:r>
        <w:t>gayst</w:t>
      </w:r>
      <w:proofErr w:type="spellEnd"/>
      <w:r>
        <w:t xml:space="preserve"> </w:t>
      </w:r>
      <w:proofErr w:type="spellStart"/>
      <w:r>
        <w:t>uber</w:t>
      </w:r>
      <w:proofErr w:type="spellEnd"/>
      <w:r>
        <w:t xml:space="preserve"> das </w:t>
      </w:r>
      <w:proofErr w:type="spellStart"/>
      <w:r>
        <w:t>flaysch</w:t>
      </w:r>
      <w:proofErr w:type="spellEnd"/>
      <w:r>
        <w:t xml:space="preserve">. Also ist auch die </w:t>
      </w:r>
      <w:proofErr w:type="spellStart"/>
      <w:r>
        <w:t>seele</w:t>
      </w:r>
      <w:proofErr w:type="spellEnd"/>
      <w:r>
        <w:t xml:space="preserve"> / oder der </w:t>
      </w:r>
      <w:proofErr w:type="spellStart"/>
      <w:r>
        <w:t>gayst</w:t>
      </w:r>
      <w:proofErr w:type="spellEnd"/>
      <w:r>
        <w:t xml:space="preserve"> / </w:t>
      </w:r>
      <w:proofErr w:type="spellStart"/>
      <w:r>
        <w:t>uber</w:t>
      </w:r>
      <w:proofErr w:type="spellEnd"/>
      <w:r>
        <w:t xml:space="preserve"> alle </w:t>
      </w:r>
      <w:proofErr w:type="spellStart"/>
      <w:r>
        <w:t>niderische</w:t>
      </w:r>
      <w:proofErr w:type="spellEnd"/>
      <w:r>
        <w:t xml:space="preserve"> </w:t>
      </w:r>
      <w:proofErr w:type="spellStart"/>
      <w:r>
        <w:t>creaturen</w:t>
      </w:r>
      <w:proofErr w:type="spellEnd"/>
      <w:r>
        <w:t xml:space="preserve">. Der </w:t>
      </w:r>
      <w:proofErr w:type="spellStart"/>
      <w:r>
        <w:t>eusser</w:t>
      </w:r>
      <w:proofErr w:type="spellEnd"/>
      <w:r>
        <w:t xml:space="preserve"> </w:t>
      </w:r>
      <w:proofErr w:type="spellStart"/>
      <w:r>
        <w:t>mensch</w:t>
      </w:r>
      <w:proofErr w:type="spellEnd"/>
      <w:r>
        <w:t xml:space="preserve"> ist </w:t>
      </w:r>
      <w:proofErr w:type="spellStart"/>
      <w:r>
        <w:t>vergengklich</w:t>
      </w:r>
      <w:proofErr w:type="spellEnd"/>
      <w:r>
        <w:t xml:space="preserve"> </w:t>
      </w:r>
      <w:proofErr w:type="spellStart"/>
      <w:r>
        <w:t>darumb</w:t>
      </w:r>
      <w:proofErr w:type="spellEnd"/>
      <w:r>
        <w:t xml:space="preserve"> </w:t>
      </w:r>
      <w:proofErr w:type="spellStart"/>
      <w:r>
        <w:t>geet</w:t>
      </w:r>
      <w:proofErr w:type="spellEnd"/>
      <w:r>
        <w:t xml:space="preserve"> er </w:t>
      </w:r>
      <w:proofErr w:type="spellStart"/>
      <w:r>
        <w:t>allain</w:t>
      </w:r>
      <w:proofErr w:type="spellEnd"/>
      <w:r>
        <w:t xml:space="preserve"> mit </w:t>
      </w:r>
      <w:proofErr w:type="spellStart"/>
      <w:r>
        <w:t>vergengklichen</w:t>
      </w:r>
      <w:proofErr w:type="spellEnd"/>
      <w:r>
        <w:t xml:space="preserve"> dingen </w:t>
      </w:r>
      <w:proofErr w:type="spellStart"/>
      <w:r>
        <w:t>umb</w:t>
      </w:r>
      <w:proofErr w:type="spellEnd"/>
      <w:r>
        <w:t xml:space="preserve"> / </w:t>
      </w:r>
      <w:proofErr w:type="spellStart"/>
      <w:r>
        <w:t>unn</w:t>
      </w:r>
      <w:proofErr w:type="spellEnd"/>
      <w:r>
        <w:t xml:space="preserve"> </w:t>
      </w:r>
      <w:proofErr w:type="spellStart"/>
      <w:r>
        <w:t>vergeet</w:t>
      </w:r>
      <w:proofErr w:type="spellEnd"/>
      <w:r>
        <w:t xml:space="preserve"> mit den dingen. Aber der inwendig </w:t>
      </w:r>
      <w:proofErr w:type="spellStart"/>
      <w:r>
        <w:t>kan</w:t>
      </w:r>
      <w:proofErr w:type="spellEnd"/>
      <w:r>
        <w:t xml:space="preserve"> mit ewigen dingen handeln / und zu thun haben / </w:t>
      </w:r>
      <w:proofErr w:type="spellStart"/>
      <w:r>
        <w:t>darumb</w:t>
      </w:r>
      <w:proofErr w:type="spellEnd"/>
      <w:r>
        <w:t xml:space="preserve"> ist er </w:t>
      </w:r>
      <w:proofErr w:type="spellStart"/>
      <w:r>
        <w:t>uber</w:t>
      </w:r>
      <w:proofErr w:type="spellEnd"/>
      <w:r>
        <w:t xml:space="preserve"> alles das </w:t>
      </w:r>
      <w:proofErr w:type="spellStart"/>
      <w:r>
        <w:t>zeytlich</w:t>
      </w:r>
      <w:proofErr w:type="spellEnd"/>
      <w:r>
        <w:t xml:space="preserve"> und </w:t>
      </w:r>
      <w:proofErr w:type="spellStart"/>
      <w:r>
        <w:t>vergengklich</w:t>
      </w:r>
      <w:proofErr w:type="spellEnd"/>
      <w:r>
        <w:t xml:space="preserve"> ist. Auch ists </w:t>
      </w:r>
      <w:proofErr w:type="spellStart"/>
      <w:r>
        <w:t>jm</w:t>
      </w:r>
      <w:proofErr w:type="spellEnd"/>
      <w:r>
        <w:t xml:space="preserve"> </w:t>
      </w:r>
      <w:proofErr w:type="spellStart"/>
      <w:r>
        <w:t>nit</w:t>
      </w:r>
      <w:proofErr w:type="spellEnd"/>
      <w:r>
        <w:t xml:space="preserve"> stets gut / gebunden sein an </w:t>
      </w:r>
      <w:proofErr w:type="spellStart"/>
      <w:r>
        <w:t>zeyt</w:t>
      </w:r>
      <w:proofErr w:type="spellEnd"/>
      <w:r>
        <w:t xml:space="preserve"> oder </w:t>
      </w:r>
      <w:proofErr w:type="spellStart"/>
      <w:r>
        <w:t>Stette</w:t>
      </w:r>
      <w:proofErr w:type="spellEnd"/>
      <w:r>
        <w:t xml:space="preserve"> / der wegen </w:t>
      </w:r>
      <w:proofErr w:type="spellStart"/>
      <w:r>
        <w:t>hatt</w:t>
      </w:r>
      <w:proofErr w:type="spellEnd"/>
      <w:r>
        <w:t xml:space="preserve"> </w:t>
      </w:r>
      <w:proofErr w:type="spellStart"/>
      <w:r>
        <w:t>jn</w:t>
      </w:r>
      <w:proofErr w:type="spellEnd"/>
      <w:r>
        <w:t xml:space="preserve"> </w:t>
      </w:r>
      <w:proofErr w:type="spellStart"/>
      <w:r>
        <w:t>gott</w:t>
      </w:r>
      <w:proofErr w:type="spellEnd"/>
      <w:r>
        <w:t xml:space="preserve"> </w:t>
      </w:r>
      <w:proofErr w:type="spellStart"/>
      <w:r>
        <w:t>uber</w:t>
      </w:r>
      <w:proofErr w:type="spellEnd"/>
      <w:r>
        <w:t xml:space="preserve"> allen </w:t>
      </w:r>
      <w:proofErr w:type="spellStart"/>
      <w:r>
        <w:t>eusserlichen</w:t>
      </w:r>
      <w:proofErr w:type="spellEnd"/>
      <w:r>
        <w:t xml:space="preserve"> Sabbat gesetzt. </w:t>
      </w:r>
    </w:p>
    <w:p w14:paraId="2132D6E2" w14:textId="77777777" w:rsidR="003E64A2" w:rsidRDefault="003E64A2" w:rsidP="003E64A2">
      <w:pPr>
        <w:pStyle w:val="berschrift2"/>
      </w:pPr>
      <w:r>
        <w:t xml:space="preserve">9: Was der </w:t>
      </w:r>
      <w:proofErr w:type="spellStart"/>
      <w:r>
        <w:t>mensch</w:t>
      </w:r>
      <w:proofErr w:type="spellEnd"/>
      <w:r>
        <w:t xml:space="preserve"> am Sabbat oder </w:t>
      </w:r>
      <w:proofErr w:type="spellStart"/>
      <w:r>
        <w:t>Feyertag</w:t>
      </w:r>
      <w:proofErr w:type="spellEnd"/>
      <w:r>
        <w:t xml:space="preserve"> thun soll.</w:t>
      </w:r>
    </w:p>
    <w:p w14:paraId="366A6FA6" w14:textId="77777777" w:rsidR="003E64A2" w:rsidRDefault="003E64A2" w:rsidP="003E64A2">
      <w:pPr>
        <w:pStyle w:val="StandardWeb"/>
      </w:pPr>
      <w:proofErr w:type="spellStart"/>
      <w:r>
        <w:t>Moecht</w:t>
      </w:r>
      <w:proofErr w:type="spellEnd"/>
      <w:r>
        <w:t xml:space="preserve"> nu </w:t>
      </w:r>
      <w:proofErr w:type="spellStart"/>
      <w:r>
        <w:t>yemandts</w:t>
      </w:r>
      <w:proofErr w:type="spellEnd"/>
      <w:r>
        <w:t xml:space="preserve"> fragen / was der </w:t>
      </w:r>
      <w:proofErr w:type="spellStart"/>
      <w:r>
        <w:t>mensch</w:t>
      </w:r>
      <w:proofErr w:type="spellEnd"/>
      <w:r>
        <w:t xml:space="preserve"> am Sabbat / für die lange </w:t>
      </w:r>
      <w:proofErr w:type="spellStart"/>
      <w:r>
        <w:t>zeyt</w:t>
      </w:r>
      <w:proofErr w:type="spellEnd"/>
      <w:r>
        <w:t xml:space="preserve"> oder lange </w:t>
      </w:r>
      <w:proofErr w:type="spellStart"/>
      <w:r>
        <w:t>weyle</w:t>
      </w:r>
      <w:proofErr w:type="spellEnd"/>
      <w:r>
        <w:t xml:space="preserve"> / thun soll. Antwort. Der </w:t>
      </w:r>
      <w:proofErr w:type="spellStart"/>
      <w:r>
        <w:t>mensch</w:t>
      </w:r>
      <w:proofErr w:type="spellEnd"/>
      <w:r>
        <w:t xml:space="preserve"> soll </w:t>
      </w:r>
      <w:proofErr w:type="spellStart"/>
      <w:r>
        <w:t>muessig</w:t>
      </w:r>
      <w:proofErr w:type="spellEnd"/>
      <w:r>
        <w:t xml:space="preserve"> </w:t>
      </w:r>
      <w:proofErr w:type="spellStart"/>
      <w:r>
        <w:t>steen</w:t>
      </w:r>
      <w:proofErr w:type="spellEnd"/>
      <w:r>
        <w:t xml:space="preserve"> / nichts thun / </w:t>
      </w:r>
      <w:proofErr w:type="spellStart"/>
      <w:r>
        <w:t>unnd</w:t>
      </w:r>
      <w:proofErr w:type="spellEnd"/>
      <w:r>
        <w:t xml:space="preserve"> die lange </w:t>
      </w:r>
      <w:proofErr w:type="spellStart"/>
      <w:r>
        <w:t>zeyte</w:t>
      </w:r>
      <w:proofErr w:type="spellEnd"/>
      <w:r>
        <w:t xml:space="preserve"> </w:t>
      </w:r>
      <w:proofErr w:type="spellStart"/>
      <w:r>
        <w:t>leyden</w:t>
      </w:r>
      <w:proofErr w:type="spellEnd"/>
      <w:r>
        <w:t xml:space="preserve">. Wenn der Sabbat ist derhalben eingesetzt / das der </w:t>
      </w:r>
      <w:proofErr w:type="spellStart"/>
      <w:r>
        <w:t>gayst</w:t>
      </w:r>
      <w:proofErr w:type="spellEnd"/>
      <w:r>
        <w:t xml:space="preserve"> in </w:t>
      </w:r>
      <w:proofErr w:type="spellStart"/>
      <w:r>
        <w:t>langkweyligkayt</w:t>
      </w:r>
      <w:proofErr w:type="spellEnd"/>
      <w:r>
        <w:t xml:space="preserve"> kommen / </w:t>
      </w:r>
      <w:proofErr w:type="spellStart"/>
      <w:r>
        <w:t>unnd</w:t>
      </w:r>
      <w:proofErr w:type="spellEnd"/>
      <w:r>
        <w:t xml:space="preserve"> etwas in seiner lange </w:t>
      </w:r>
      <w:proofErr w:type="spellStart"/>
      <w:r>
        <w:t>zeyt</w:t>
      </w:r>
      <w:proofErr w:type="spellEnd"/>
      <w:r>
        <w:t xml:space="preserve"> </w:t>
      </w:r>
      <w:proofErr w:type="spellStart"/>
      <w:r>
        <w:t>leerne</w:t>
      </w:r>
      <w:proofErr w:type="spellEnd"/>
      <w:r>
        <w:t xml:space="preserve">. </w:t>
      </w:r>
    </w:p>
    <w:p w14:paraId="2C49FB16" w14:textId="77777777" w:rsidR="003E64A2" w:rsidRDefault="003E64A2" w:rsidP="003E64A2">
      <w:pPr>
        <w:pStyle w:val="StandardWeb"/>
      </w:pPr>
      <w:r>
        <w:t xml:space="preserve">Dann </w:t>
      </w:r>
      <w:proofErr w:type="spellStart"/>
      <w:r>
        <w:t>langkweyligkait</w:t>
      </w:r>
      <w:proofErr w:type="spellEnd"/>
      <w:r>
        <w:t xml:space="preserve"> </w:t>
      </w:r>
      <w:proofErr w:type="spellStart"/>
      <w:r>
        <w:t>unnd</w:t>
      </w:r>
      <w:proofErr w:type="spellEnd"/>
      <w:r>
        <w:t xml:space="preserve"> verdrieß der </w:t>
      </w:r>
      <w:proofErr w:type="spellStart"/>
      <w:r>
        <w:t>zeyt</w:t>
      </w:r>
      <w:proofErr w:type="spellEnd"/>
      <w:r>
        <w:t xml:space="preserve"> / ist ein </w:t>
      </w:r>
      <w:proofErr w:type="spellStart"/>
      <w:r>
        <w:t>gaystliche</w:t>
      </w:r>
      <w:proofErr w:type="spellEnd"/>
      <w:r>
        <w:t xml:space="preserve"> </w:t>
      </w:r>
      <w:proofErr w:type="spellStart"/>
      <w:r>
        <w:t>beschneydung</w:t>
      </w:r>
      <w:proofErr w:type="spellEnd"/>
      <w:r>
        <w:t xml:space="preserve"> </w:t>
      </w:r>
      <w:proofErr w:type="spellStart"/>
      <w:r>
        <w:t>unnd</w:t>
      </w:r>
      <w:proofErr w:type="spellEnd"/>
      <w:r>
        <w:t xml:space="preserve"> </w:t>
      </w:r>
      <w:proofErr w:type="spellStart"/>
      <w:r>
        <w:t>berayttung</w:t>
      </w:r>
      <w:proofErr w:type="spellEnd"/>
      <w:r>
        <w:t xml:space="preserve"> zu </w:t>
      </w:r>
      <w:proofErr w:type="spellStart"/>
      <w:r>
        <w:t>entpfahen</w:t>
      </w:r>
      <w:proofErr w:type="spellEnd"/>
      <w:r>
        <w:t xml:space="preserve"> / Gottes </w:t>
      </w:r>
      <w:proofErr w:type="spellStart"/>
      <w:r>
        <w:t>werck</w:t>
      </w:r>
      <w:proofErr w:type="spellEnd"/>
      <w:r>
        <w:t xml:space="preserve"> / alle </w:t>
      </w:r>
      <w:proofErr w:type="spellStart"/>
      <w:r>
        <w:t>weyl</w:t>
      </w:r>
      <w:proofErr w:type="spellEnd"/>
      <w:r>
        <w:t xml:space="preserve"> verdrieß </w:t>
      </w:r>
      <w:proofErr w:type="spellStart"/>
      <w:r>
        <w:t>unnd</w:t>
      </w:r>
      <w:proofErr w:type="spellEnd"/>
      <w:r>
        <w:t xml:space="preserve"> die </w:t>
      </w:r>
      <w:proofErr w:type="spellStart"/>
      <w:r>
        <w:t>langkweyligkait</w:t>
      </w:r>
      <w:proofErr w:type="spellEnd"/>
      <w:r>
        <w:t xml:space="preserve"> der </w:t>
      </w:r>
      <w:proofErr w:type="spellStart"/>
      <w:r>
        <w:t>creaturen</w:t>
      </w:r>
      <w:proofErr w:type="spellEnd"/>
      <w:r>
        <w:t xml:space="preserve"> </w:t>
      </w:r>
      <w:proofErr w:type="spellStart"/>
      <w:r>
        <w:t>lusten</w:t>
      </w:r>
      <w:proofErr w:type="spellEnd"/>
      <w:r>
        <w:t xml:space="preserve"> </w:t>
      </w:r>
      <w:proofErr w:type="spellStart"/>
      <w:r>
        <w:t>auß</w:t>
      </w:r>
      <w:proofErr w:type="spellEnd"/>
      <w:r>
        <w:t xml:space="preserve"> </w:t>
      </w:r>
      <w:proofErr w:type="spellStart"/>
      <w:r>
        <w:t>treybet</w:t>
      </w:r>
      <w:proofErr w:type="spellEnd"/>
      <w:r>
        <w:t xml:space="preserve">. </w:t>
      </w:r>
    </w:p>
    <w:p w14:paraId="2D325548" w14:textId="77777777" w:rsidR="003E64A2" w:rsidRDefault="003E64A2" w:rsidP="003E64A2">
      <w:pPr>
        <w:pStyle w:val="StandardWeb"/>
      </w:pPr>
      <w:r>
        <w:t xml:space="preserve">Gutt wer es / das </w:t>
      </w:r>
      <w:proofErr w:type="spellStart"/>
      <w:r>
        <w:t>ainer</w:t>
      </w:r>
      <w:proofErr w:type="spellEnd"/>
      <w:r>
        <w:t xml:space="preserve"> / am Sabbat / </w:t>
      </w:r>
      <w:proofErr w:type="spellStart"/>
      <w:r>
        <w:t>seynen</w:t>
      </w:r>
      <w:proofErr w:type="spellEnd"/>
      <w:r>
        <w:t xml:space="preserve"> </w:t>
      </w:r>
      <w:proofErr w:type="spellStart"/>
      <w:r>
        <w:t>kopff</w:t>
      </w:r>
      <w:proofErr w:type="spellEnd"/>
      <w:r>
        <w:t xml:space="preserve"> in die </w:t>
      </w:r>
      <w:proofErr w:type="spellStart"/>
      <w:r>
        <w:t>hand</w:t>
      </w:r>
      <w:proofErr w:type="spellEnd"/>
      <w:r>
        <w:t xml:space="preserve"> </w:t>
      </w:r>
      <w:proofErr w:type="spellStart"/>
      <w:r>
        <w:t>neme</w:t>
      </w:r>
      <w:proofErr w:type="spellEnd"/>
      <w:r>
        <w:t xml:space="preserve"> / </w:t>
      </w:r>
      <w:proofErr w:type="spellStart"/>
      <w:r>
        <w:t>unnd</w:t>
      </w:r>
      <w:proofErr w:type="spellEnd"/>
      <w:r>
        <w:t xml:space="preserve"> sich </w:t>
      </w:r>
      <w:proofErr w:type="spellStart"/>
      <w:r>
        <w:t>niderdruckte</w:t>
      </w:r>
      <w:proofErr w:type="spellEnd"/>
      <w:r>
        <w:t xml:space="preserve"> / </w:t>
      </w:r>
      <w:proofErr w:type="spellStart"/>
      <w:r>
        <w:t>unnd</w:t>
      </w:r>
      <w:proofErr w:type="spellEnd"/>
      <w:r>
        <w:t xml:space="preserve"> </w:t>
      </w:r>
      <w:proofErr w:type="spellStart"/>
      <w:r>
        <w:t>seyne</w:t>
      </w:r>
      <w:proofErr w:type="spellEnd"/>
      <w:r>
        <w:t xml:space="preserve"> </w:t>
      </w:r>
      <w:proofErr w:type="spellStart"/>
      <w:r>
        <w:t>unseligkayt</w:t>
      </w:r>
      <w:proofErr w:type="spellEnd"/>
      <w:r>
        <w:t xml:space="preserve"> und </w:t>
      </w:r>
      <w:proofErr w:type="spellStart"/>
      <w:r>
        <w:t>gebresten</w:t>
      </w:r>
      <w:proofErr w:type="spellEnd"/>
      <w:r>
        <w:t xml:space="preserve"> </w:t>
      </w:r>
      <w:proofErr w:type="spellStart"/>
      <w:r>
        <w:t>mitt</w:t>
      </w:r>
      <w:proofErr w:type="spellEnd"/>
      <w:r>
        <w:t xml:space="preserve"> </w:t>
      </w:r>
      <w:proofErr w:type="spellStart"/>
      <w:r>
        <w:t>schmertzen</w:t>
      </w:r>
      <w:proofErr w:type="spellEnd"/>
      <w:r>
        <w:t xml:space="preserve"> erkennet / dann also wurde er </w:t>
      </w:r>
      <w:proofErr w:type="spellStart"/>
      <w:r>
        <w:t>dester</w:t>
      </w:r>
      <w:proofErr w:type="spellEnd"/>
      <w:r>
        <w:t xml:space="preserve"> geschwinder / zu dem (der </w:t>
      </w:r>
      <w:proofErr w:type="spellStart"/>
      <w:r>
        <w:t>allain</w:t>
      </w:r>
      <w:proofErr w:type="spellEnd"/>
      <w:r>
        <w:t xml:space="preserve"> </w:t>
      </w:r>
      <w:proofErr w:type="spellStart"/>
      <w:r>
        <w:t>rayn</w:t>
      </w:r>
      <w:proofErr w:type="spellEnd"/>
      <w:r>
        <w:t xml:space="preserve"> </w:t>
      </w:r>
      <w:proofErr w:type="spellStart"/>
      <w:r>
        <w:t>unnd</w:t>
      </w:r>
      <w:proofErr w:type="spellEnd"/>
      <w:r>
        <w:t xml:space="preserve"> </w:t>
      </w:r>
      <w:proofErr w:type="spellStart"/>
      <w:r>
        <w:t>haylig</w:t>
      </w:r>
      <w:proofErr w:type="spellEnd"/>
      <w:r>
        <w:t xml:space="preserve"> macht) zu </w:t>
      </w:r>
      <w:proofErr w:type="spellStart"/>
      <w:r>
        <w:t>eylen</w:t>
      </w:r>
      <w:proofErr w:type="spellEnd"/>
      <w:r>
        <w:t xml:space="preserve">. </w:t>
      </w:r>
    </w:p>
    <w:p w14:paraId="7EFE8045" w14:textId="77777777" w:rsidR="003E64A2" w:rsidRDefault="003E64A2" w:rsidP="003E64A2">
      <w:pPr>
        <w:pStyle w:val="StandardWeb"/>
      </w:pPr>
      <w:r>
        <w:t xml:space="preserve">Gott </w:t>
      </w:r>
      <w:proofErr w:type="spellStart"/>
      <w:r>
        <w:t>hatt</w:t>
      </w:r>
      <w:proofErr w:type="spellEnd"/>
      <w:r>
        <w:t xml:space="preserve"> dem </w:t>
      </w:r>
      <w:proofErr w:type="spellStart"/>
      <w:r>
        <w:t>menschen</w:t>
      </w:r>
      <w:proofErr w:type="spellEnd"/>
      <w:r>
        <w:t xml:space="preserve"> </w:t>
      </w:r>
      <w:proofErr w:type="spellStart"/>
      <w:r>
        <w:t>verbotten</w:t>
      </w:r>
      <w:proofErr w:type="spellEnd"/>
      <w:r>
        <w:t xml:space="preserve"> </w:t>
      </w:r>
      <w:proofErr w:type="spellStart"/>
      <w:r>
        <w:t>seyne</w:t>
      </w:r>
      <w:proofErr w:type="spellEnd"/>
      <w:r>
        <w:t xml:space="preserve"> </w:t>
      </w:r>
      <w:proofErr w:type="spellStart"/>
      <w:r>
        <w:t>werck</w:t>
      </w:r>
      <w:proofErr w:type="spellEnd"/>
      <w:r>
        <w:t xml:space="preserve"> am Sabbat zu thun / und alles das wir / unsere </w:t>
      </w:r>
      <w:proofErr w:type="spellStart"/>
      <w:r>
        <w:t>kinder</w:t>
      </w:r>
      <w:proofErr w:type="spellEnd"/>
      <w:r>
        <w:t xml:space="preserve"> / </w:t>
      </w:r>
      <w:proofErr w:type="spellStart"/>
      <w:r>
        <w:t>unnd</w:t>
      </w:r>
      <w:proofErr w:type="spellEnd"/>
      <w:r>
        <w:t xml:space="preserve"> </w:t>
      </w:r>
      <w:proofErr w:type="spellStart"/>
      <w:r>
        <w:t>vyhe</w:t>
      </w:r>
      <w:proofErr w:type="spellEnd"/>
      <w:r>
        <w:t xml:space="preserve"> / thun </w:t>
      </w:r>
      <w:proofErr w:type="spellStart"/>
      <w:r>
        <w:t>kunden</w:t>
      </w:r>
      <w:proofErr w:type="spellEnd"/>
      <w:r>
        <w:t xml:space="preserve"> / das </w:t>
      </w:r>
      <w:proofErr w:type="spellStart"/>
      <w:r>
        <w:t>hatt</w:t>
      </w:r>
      <w:proofErr w:type="spellEnd"/>
      <w:r>
        <w:t xml:space="preserve"> Gott </w:t>
      </w:r>
      <w:proofErr w:type="spellStart"/>
      <w:r>
        <w:t>auffgehaben</w:t>
      </w:r>
      <w:proofErr w:type="spellEnd"/>
      <w:r>
        <w:t xml:space="preserve"> / </w:t>
      </w:r>
      <w:proofErr w:type="spellStart"/>
      <w:r>
        <w:t>unnd</w:t>
      </w:r>
      <w:proofErr w:type="spellEnd"/>
      <w:r>
        <w:t xml:space="preserve"> soll alles still </w:t>
      </w:r>
      <w:proofErr w:type="spellStart"/>
      <w:r>
        <w:t>ligen</w:t>
      </w:r>
      <w:proofErr w:type="spellEnd"/>
      <w:r>
        <w:t xml:space="preserve"> / an dem tage / da wir </w:t>
      </w:r>
      <w:proofErr w:type="spellStart"/>
      <w:r>
        <w:t>hayligkayt</w:t>
      </w:r>
      <w:proofErr w:type="spellEnd"/>
      <w:r>
        <w:t xml:space="preserve"> von Gott bitten. Damit ist </w:t>
      </w:r>
      <w:proofErr w:type="spellStart"/>
      <w:r>
        <w:t>ungezweyfelt</w:t>
      </w:r>
      <w:proofErr w:type="spellEnd"/>
      <w:r>
        <w:t xml:space="preserve"> </w:t>
      </w:r>
      <w:proofErr w:type="spellStart"/>
      <w:r>
        <w:t>angezayget</w:t>
      </w:r>
      <w:proofErr w:type="spellEnd"/>
      <w:r>
        <w:t xml:space="preserve"> / das wir </w:t>
      </w:r>
      <w:proofErr w:type="spellStart"/>
      <w:r>
        <w:t>inn</w:t>
      </w:r>
      <w:proofErr w:type="spellEnd"/>
      <w:r>
        <w:t xml:space="preserve"> der </w:t>
      </w:r>
      <w:proofErr w:type="spellStart"/>
      <w:r>
        <w:t>gelassenhayt</w:t>
      </w:r>
      <w:proofErr w:type="spellEnd"/>
      <w:r>
        <w:t xml:space="preserve"> </w:t>
      </w:r>
      <w:proofErr w:type="spellStart"/>
      <w:r>
        <w:t>bleyben</w:t>
      </w:r>
      <w:proofErr w:type="spellEnd"/>
      <w:r>
        <w:t xml:space="preserve"> </w:t>
      </w:r>
      <w:proofErr w:type="spellStart"/>
      <w:r>
        <w:t>muessen</w:t>
      </w:r>
      <w:proofErr w:type="spellEnd"/>
      <w:r>
        <w:t xml:space="preserve"> / und gar nichts von uns den </w:t>
      </w:r>
      <w:proofErr w:type="spellStart"/>
      <w:r>
        <w:t>wercken</w:t>
      </w:r>
      <w:proofErr w:type="spellEnd"/>
      <w:r>
        <w:t xml:space="preserve"> Gottes zusetzen / </w:t>
      </w:r>
      <w:proofErr w:type="spellStart"/>
      <w:r>
        <w:t>auff</w:t>
      </w:r>
      <w:proofErr w:type="spellEnd"/>
      <w:r>
        <w:t xml:space="preserve"> das wir / durch unsere </w:t>
      </w:r>
      <w:proofErr w:type="spellStart"/>
      <w:r>
        <w:t>wercke</w:t>
      </w:r>
      <w:proofErr w:type="spellEnd"/>
      <w:r>
        <w:t xml:space="preserve"> / </w:t>
      </w:r>
      <w:proofErr w:type="spellStart"/>
      <w:r>
        <w:t>gottes</w:t>
      </w:r>
      <w:proofErr w:type="spellEnd"/>
      <w:r>
        <w:t xml:space="preserve"> </w:t>
      </w:r>
      <w:proofErr w:type="spellStart"/>
      <w:r>
        <w:t>werck</w:t>
      </w:r>
      <w:proofErr w:type="spellEnd"/>
      <w:r>
        <w:t xml:space="preserve"> </w:t>
      </w:r>
      <w:proofErr w:type="spellStart"/>
      <w:r>
        <w:t>nitt</w:t>
      </w:r>
      <w:proofErr w:type="spellEnd"/>
      <w:r>
        <w:t xml:space="preserve"> beflecken. Auch ist </w:t>
      </w:r>
      <w:proofErr w:type="spellStart"/>
      <w:r>
        <w:t>gedeutt</w:t>
      </w:r>
      <w:proofErr w:type="spellEnd"/>
      <w:r>
        <w:t xml:space="preserve"> durch Gottes </w:t>
      </w:r>
      <w:proofErr w:type="spellStart"/>
      <w:r>
        <w:t>verbott</w:t>
      </w:r>
      <w:proofErr w:type="spellEnd"/>
      <w:r>
        <w:t xml:space="preserve"> / das unsere </w:t>
      </w:r>
      <w:proofErr w:type="spellStart"/>
      <w:r>
        <w:t>werck</w:t>
      </w:r>
      <w:proofErr w:type="spellEnd"/>
      <w:r>
        <w:t xml:space="preserve"> Gottes </w:t>
      </w:r>
      <w:proofErr w:type="spellStart"/>
      <w:r>
        <w:t>werck</w:t>
      </w:r>
      <w:proofErr w:type="spellEnd"/>
      <w:r>
        <w:t xml:space="preserve"> hindern. </w:t>
      </w:r>
      <w:proofErr w:type="spellStart"/>
      <w:r>
        <w:t>Darumb</w:t>
      </w:r>
      <w:proofErr w:type="spellEnd"/>
      <w:r>
        <w:t xml:space="preserve"> will Gott / das wir alle unsere </w:t>
      </w:r>
      <w:proofErr w:type="spellStart"/>
      <w:r>
        <w:t>wercke</w:t>
      </w:r>
      <w:proofErr w:type="spellEnd"/>
      <w:r>
        <w:t xml:space="preserve"> von uns </w:t>
      </w:r>
      <w:proofErr w:type="spellStart"/>
      <w:r>
        <w:t>werffen</w:t>
      </w:r>
      <w:proofErr w:type="spellEnd"/>
      <w:r>
        <w:t xml:space="preserve"> / so </w:t>
      </w:r>
      <w:proofErr w:type="spellStart"/>
      <w:r>
        <w:t>offt</w:t>
      </w:r>
      <w:proofErr w:type="spellEnd"/>
      <w:r>
        <w:t xml:space="preserve"> wir seines </w:t>
      </w:r>
      <w:proofErr w:type="spellStart"/>
      <w:r>
        <w:t>werckes</w:t>
      </w:r>
      <w:proofErr w:type="spellEnd"/>
      <w:r>
        <w:t xml:space="preserve"> </w:t>
      </w:r>
      <w:proofErr w:type="spellStart"/>
      <w:r>
        <w:t>begern</w:t>
      </w:r>
      <w:proofErr w:type="spellEnd"/>
      <w:r>
        <w:t xml:space="preserve"> / darzu auch die </w:t>
      </w:r>
      <w:proofErr w:type="spellStart"/>
      <w:r>
        <w:t>senliche</w:t>
      </w:r>
      <w:proofErr w:type="spellEnd"/>
      <w:r>
        <w:t xml:space="preserve"> </w:t>
      </w:r>
      <w:proofErr w:type="spellStart"/>
      <w:r>
        <w:t>langkweyligkayt</w:t>
      </w:r>
      <w:proofErr w:type="spellEnd"/>
      <w:r>
        <w:t xml:space="preserve"> dienet / das ist gesagt. </w:t>
      </w:r>
      <w:proofErr w:type="spellStart"/>
      <w:r>
        <w:t>Ir</w:t>
      </w:r>
      <w:proofErr w:type="spellEnd"/>
      <w:r>
        <w:t xml:space="preserve"> sollt euch </w:t>
      </w:r>
      <w:proofErr w:type="spellStart"/>
      <w:r>
        <w:t>peynigen</w:t>
      </w:r>
      <w:proofErr w:type="spellEnd"/>
      <w:r>
        <w:t xml:space="preserve"> / oder </w:t>
      </w:r>
      <w:proofErr w:type="spellStart"/>
      <w:r>
        <w:t>niderdrucken</w:t>
      </w:r>
      <w:proofErr w:type="spellEnd"/>
      <w:r>
        <w:t xml:space="preserve"> / </w:t>
      </w:r>
      <w:proofErr w:type="spellStart"/>
      <w:r>
        <w:t>unnd</w:t>
      </w:r>
      <w:proofErr w:type="spellEnd"/>
      <w:r>
        <w:t xml:space="preserve"> </w:t>
      </w:r>
      <w:proofErr w:type="spellStart"/>
      <w:r>
        <w:t>diemuettigen</w:t>
      </w:r>
      <w:proofErr w:type="spellEnd"/>
      <w:r>
        <w:t xml:space="preserve"> am </w:t>
      </w:r>
      <w:proofErr w:type="spellStart"/>
      <w:r>
        <w:t>Sabbatstag</w:t>
      </w:r>
      <w:proofErr w:type="spellEnd"/>
      <w:r>
        <w:t xml:space="preserve">. Wenn </w:t>
      </w:r>
      <w:proofErr w:type="spellStart"/>
      <w:r>
        <w:t>jr</w:t>
      </w:r>
      <w:proofErr w:type="spellEnd"/>
      <w:r>
        <w:t xml:space="preserve"> sollt </w:t>
      </w:r>
      <w:proofErr w:type="spellStart"/>
      <w:r>
        <w:t>gerayniget</w:t>
      </w:r>
      <w:proofErr w:type="spellEnd"/>
      <w:r>
        <w:t xml:space="preserve"> </w:t>
      </w:r>
      <w:proofErr w:type="spellStart"/>
      <w:r>
        <w:t>unnd</w:t>
      </w:r>
      <w:proofErr w:type="spellEnd"/>
      <w:r>
        <w:t xml:space="preserve"> </w:t>
      </w:r>
      <w:proofErr w:type="spellStart"/>
      <w:r>
        <w:t>gehayliget</w:t>
      </w:r>
      <w:proofErr w:type="spellEnd"/>
      <w:r>
        <w:t xml:space="preserve"> werden von </w:t>
      </w:r>
      <w:proofErr w:type="spellStart"/>
      <w:r>
        <w:t>Got</w:t>
      </w:r>
      <w:proofErr w:type="spellEnd"/>
      <w:r>
        <w:t xml:space="preserve"> oder so </w:t>
      </w:r>
      <w:proofErr w:type="spellStart"/>
      <w:r>
        <w:t>jr</w:t>
      </w:r>
      <w:proofErr w:type="spellEnd"/>
      <w:r>
        <w:t xml:space="preserve"> der gaben </w:t>
      </w:r>
      <w:proofErr w:type="spellStart"/>
      <w:r>
        <w:t>gottes</w:t>
      </w:r>
      <w:proofErr w:type="spellEnd"/>
      <w:r>
        <w:t xml:space="preserve"> </w:t>
      </w:r>
      <w:proofErr w:type="spellStart"/>
      <w:r>
        <w:t>begyrig</w:t>
      </w:r>
      <w:proofErr w:type="spellEnd"/>
      <w:r>
        <w:t xml:space="preserve"> </w:t>
      </w:r>
      <w:proofErr w:type="spellStart"/>
      <w:r>
        <w:t>seydt</w:t>
      </w:r>
      <w:proofErr w:type="spellEnd"/>
      <w:r>
        <w:t xml:space="preserve"> zu </w:t>
      </w:r>
      <w:proofErr w:type="spellStart"/>
      <w:r>
        <w:t>entpfahen</w:t>
      </w:r>
      <w:proofErr w:type="spellEnd"/>
      <w:r>
        <w:t xml:space="preserve">. Die bürden sollen wir tragen so in unserm </w:t>
      </w:r>
      <w:proofErr w:type="spellStart"/>
      <w:r>
        <w:t>hauß</w:t>
      </w:r>
      <w:proofErr w:type="spellEnd"/>
      <w:r>
        <w:t xml:space="preserve"> </w:t>
      </w:r>
      <w:proofErr w:type="spellStart"/>
      <w:r>
        <w:t>ligen</w:t>
      </w:r>
      <w:proofErr w:type="spellEnd"/>
      <w:r>
        <w:t xml:space="preserve"> / </w:t>
      </w:r>
      <w:proofErr w:type="spellStart"/>
      <w:r>
        <w:t>frembde</w:t>
      </w:r>
      <w:proofErr w:type="spellEnd"/>
      <w:r>
        <w:t xml:space="preserve"> bürden sollen wir </w:t>
      </w:r>
      <w:proofErr w:type="spellStart"/>
      <w:r>
        <w:t>nitt</w:t>
      </w:r>
      <w:proofErr w:type="spellEnd"/>
      <w:r>
        <w:t xml:space="preserve"> </w:t>
      </w:r>
      <w:proofErr w:type="spellStart"/>
      <w:r>
        <w:t>auffheben</w:t>
      </w:r>
      <w:proofErr w:type="spellEnd"/>
      <w:r>
        <w:t xml:space="preserve"> / oder </w:t>
      </w:r>
      <w:proofErr w:type="spellStart"/>
      <w:r>
        <w:t>auff</w:t>
      </w:r>
      <w:proofErr w:type="spellEnd"/>
      <w:r>
        <w:t xml:space="preserve"> uns laden. Als Christus sagt. Heb auf dein </w:t>
      </w:r>
      <w:proofErr w:type="spellStart"/>
      <w:r>
        <w:t>creütz</w:t>
      </w:r>
      <w:proofErr w:type="spellEnd"/>
      <w:r>
        <w:t xml:space="preserve"> </w:t>
      </w:r>
      <w:proofErr w:type="spellStart"/>
      <w:r>
        <w:t>uf</w:t>
      </w:r>
      <w:proofErr w:type="spellEnd"/>
      <w:r>
        <w:t xml:space="preserve"> dich </w:t>
      </w:r>
      <w:proofErr w:type="spellStart"/>
      <w:r>
        <w:t>unn</w:t>
      </w:r>
      <w:proofErr w:type="spellEnd"/>
      <w:r>
        <w:t xml:space="preserve"> </w:t>
      </w:r>
      <w:proofErr w:type="spellStart"/>
      <w:r>
        <w:t>volg</w:t>
      </w:r>
      <w:proofErr w:type="spellEnd"/>
      <w:r>
        <w:t xml:space="preserve"> mir nach. </w:t>
      </w:r>
    </w:p>
    <w:p w14:paraId="048BE476" w14:textId="77777777" w:rsidR="003E64A2" w:rsidRDefault="003E64A2" w:rsidP="003E64A2">
      <w:pPr>
        <w:pStyle w:val="StandardWeb"/>
      </w:pPr>
      <w:r>
        <w:t xml:space="preserve">Am Sabbat / </w:t>
      </w:r>
      <w:proofErr w:type="spellStart"/>
      <w:r>
        <w:t>solstu</w:t>
      </w:r>
      <w:proofErr w:type="spellEnd"/>
      <w:r>
        <w:t xml:space="preserve"> nichts anders thun / dann </w:t>
      </w:r>
      <w:proofErr w:type="spellStart"/>
      <w:r>
        <w:t>leyden</w:t>
      </w:r>
      <w:proofErr w:type="spellEnd"/>
      <w:r>
        <w:t xml:space="preserve"> / wenn dein </w:t>
      </w:r>
      <w:proofErr w:type="spellStart"/>
      <w:r>
        <w:t>leydligkait</w:t>
      </w:r>
      <w:proofErr w:type="spellEnd"/>
      <w:r>
        <w:t xml:space="preserve"> </w:t>
      </w:r>
      <w:proofErr w:type="spellStart"/>
      <w:r>
        <w:t>gnugsam</w:t>
      </w:r>
      <w:proofErr w:type="spellEnd"/>
      <w:r>
        <w:t xml:space="preserve"> </w:t>
      </w:r>
      <w:proofErr w:type="spellStart"/>
      <w:r>
        <w:t>berayt</w:t>
      </w:r>
      <w:proofErr w:type="spellEnd"/>
      <w:r>
        <w:t xml:space="preserve"> ist / so </w:t>
      </w:r>
      <w:proofErr w:type="spellStart"/>
      <w:r>
        <w:t>wirt</w:t>
      </w:r>
      <w:proofErr w:type="spellEnd"/>
      <w:r>
        <w:t xml:space="preserve"> </w:t>
      </w:r>
      <w:proofErr w:type="spellStart"/>
      <w:r>
        <w:t>sy</w:t>
      </w:r>
      <w:proofErr w:type="spellEnd"/>
      <w:r>
        <w:t xml:space="preserve"> </w:t>
      </w:r>
      <w:proofErr w:type="spellStart"/>
      <w:r>
        <w:t>gottes</w:t>
      </w:r>
      <w:proofErr w:type="spellEnd"/>
      <w:r>
        <w:t xml:space="preserve"> </w:t>
      </w:r>
      <w:proofErr w:type="spellStart"/>
      <w:r>
        <w:t>gayst</w:t>
      </w:r>
      <w:proofErr w:type="spellEnd"/>
      <w:r>
        <w:t xml:space="preserve"> mit </w:t>
      </w:r>
      <w:proofErr w:type="spellStart"/>
      <w:r>
        <w:t>seynem</w:t>
      </w:r>
      <w:proofErr w:type="spellEnd"/>
      <w:r>
        <w:t xml:space="preserve"> </w:t>
      </w:r>
      <w:proofErr w:type="spellStart"/>
      <w:r>
        <w:t>werck</w:t>
      </w:r>
      <w:proofErr w:type="spellEnd"/>
      <w:r>
        <w:t xml:space="preserve"> erfüllen. </w:t>
      </w:r>
      <w:proofErr w:type="spellStart"/>
      <w:r>
        <w:t>Wa</w:t>
      </w:r>
      <w:proofErr w:type="spellEnd"/>
      <w:r>
        <w:t xml:space="preserve"> </w:t>
      </w:r>
      <w:proofErr w:type="spellStart"/>
      <w:r>
        <w:t>ainer</w:t>
      </w:r>
      <w:proofErr w:type="spellEnd"/>
      <w:r>
        <w:t xml:space="preserve"> sagen </w:t>
      </w:r>
      <w:proofErr w:type="spellStart"/>
      <w:r>
        <w:t>woelt</w:t>
      </w:r>
      <w:proofErr w:type="spellEnd"/>
      <w:r>
        <w:t xml:space="preserve"> / der </w:t>
      </w:r>
      <w:proofErr w:type="spellStart"/>
      <w:r>
        <w:t>wircket</w:t>
      </w:r>
      <w:proofErr w:type="spellEnd"/>
      <w:r>
        <w:t xml:space="preserve"> </w:t>
      </w:r>
      <w:proofErr w:type="spellStart"/>
      <w:r>
        <w:t>ain</w:t>
      </w:r>
      <w:proofErr w:type="spellEnd"/>
      <w:r>
        <w:t xml:space="preserve"> </w:t>
      </w:r>
      <w:proofErr w:type="spellStart"/>
      <w:r>
        <w:t>werck</w:t>
      </w:r>
      <w:proofErr w:type="spellEnd"/>
      <w:r>
        <w:t xml:space="preserve"> / der da thut </w:t>
      </w:r>
      <w:proofErr w:type="spellStart"/>
      <w:r>
        <w:t>gottes</w:t>
      </w:r>
      <w:proofErr w:type="spellEnd"/>
      <w:r>
        <w:t xml:space="preserve"> willen. Antwort / das </w:t>
      </w:r>
      <w:proofErr w:type="spellStart"/>
      <w:r>
        <w:t>wircken</w:t>
      </w:r>
      <w:proofErr w:type="spellEnd"/>
      <w:r>
        <w:t xml:space="preserve"> ist </w:t>
      </w:r>
      <w:proofErr w:type="spellStart"/>
      <w:r>
        <w:t>wircklich</w:t>
      </w:r>
      <w:proofErr w:type="spellEnd"/>
      <w:r>
        <w:t xml:space="preserve"> von </w:t>
      </w:r>
      <w:proofErr w:type="spellStart"/>
      <w:r>
        <w:t>gotte</w:t>
      </w:r>
      <w:proofErr w:type="spellEnd"/>
      <w:r>
        <w:t xml:space="preserve"> / aber in </w:t>
      </w:r>
      <w:proofErr w:type="spellStart"/>
      <w:r>
        <w:t>unns</w:t>
      </w:r>
      <w:proofErr w:type="spellEnd"/>
      <w:r>
        <w:t xml:space="preserve"> / ist es nur in </w:t>
      </w:r>
      <w:proofErr w:type="spellStart"/>
      <w:r>
        <w:t>leydender</w:t>
      </w:r>
      <w:proofErr w:type="spellEnd"/>
      <w:r>
        <w:t xml:space="preserve"> </w:t>
      </w:r>
      <w:proofErr w:type="spellStart"/>
      <w:r>
        <w:t>weyse</w:t>
      </w:r>
      <w:proofErr w:type="spellEnd"/>
      <w:r>
        <w:t xml:space="preserve"> / das ist / der </w:t>
      </w:r>
      <w:proofErr w:type="spellStart"/>
      <w:r>
        <w:t>mensch</w:t>
      </w:r>
      <w:proofErr w:type="spellEnd"/>
      <w:r>
        <w:t xml:space="preserve"> </w:t>
      </w:r>
      <w:proofErr w:type="spellStart"/>
      <w:r>
        <w:t>entpfacht</w:t>
      </w:r>
      <w:proofErr w:type="spellEnd"/>
      <w:r>
        <w:t xml:space="preserve"> das </w:t>
      </w:r>
      <w:proofErr w:type="spellStart"/>
      <w:r>
        <w:t>werck</w:t>
      </w:r>
      <w:proofErr w:type="spellEnd"/>
      <w:r>
        <w:t xml:space="preserve"> </w:t>
      </w:r>
      <w:proofErr w:type="spellStart"/>
      <w:r>
        <w:t>gottes</w:t>
      </w:r>
      <w:proofErr w:type="spellEnd"/>
      <w:r>
        <w:t xml:space="preserve"> / der aber etwas thut der </w:t>
      </w:r>
      <w:proofErr w:type="spellStart"/>
      <w:r>
        <w:t>ruwet</w:t>
      </w:r>
      <w:proofErr w:type="spellEnd"/>
      <w:r>
        <w:t xml:space="preserve"> </w:t>
      </w:r>
      <w:proofErr w:type="spellStart"/>
      <w:r>
        <w:t>nit</w:t>
      </w:r>
      <w:proofErr w:type="spellEnd"/>
      <w:r>
        <w:t xml:space="preserve">. </w:t>
      </w:r>
    </w:p>
    <w:p w14:paraId="05C82D0E" w14:textId="77777777" w:rsidR="003E64A2" w:rsidRDefault="003E64A2" w:rsidP="003E64A2">
      <w:pPr>
        <w:pStyle w:val="StandardWeb"/>
      </w:pPr>
      <w:proofErr w:type="spellStart"/>
      <w:r>
        <w:t>Groeblich</w:t>
      </w:r>
      <w:proofErr w:type="spellEnd"/>
      <w:r>
        <w:t xml:space="preserve"> darvon zu reden / so seyn alle </w:t>
      </w:r>
      <w:proofErr w:type="spellStart"/>
      <w:r>
        <w:t>boese</w:t>
      </w:r>
      <w:proofErr w:type="spellEnd"/>
      <w:r>
        <w:t xml:space="preserve"> </w:t>
      </w:r>
      <w:proofErr w:type="spellStart"/>
      <w:r>
        <w:t>wercke</w:t>
      </w:r>
      <w:proofErr w:type="spellEnd"/>
      <w:r>
        <w:t xml:space="preserve"> </w:t>
      </w:r>
      <w:proofErr w:type="spellStart"/>
      <w:r>
        <w:t>verbotten</w:t>
      </w:r>
      <w:proofErr w:type="spellEnd"/>
      <w:r>
        <w:t xml:space="preserve"> / dann </w:t>
      </w:r>
      <w:proofErr w:type="spellStart"/>
      <w:r>
        <w:t>woelcher</w:t>
      </w:r>
      <w:proofErr w:type="spellEnd"/>
      <w:r>
        <w:t xml:space="preserve"> </w:t>
      </w:r>
      <w:proofErr w:type="spellStart"/>
      <w:r>
        <w:t>ettwas</w:t>
      </w:r>
      <w:proofErr w:type="spellEnd"/>
      <w:r>
        <w:t xml:space="preserve"> </w:t>
      </w:r>
      <w:proofErr w:type="spellStart"/>
      <w:r>
        <w:t>boeßes</w:t>
      </w:r>
      <w:proofErr w:type="spellEnd"/>
      <w:r>
        <w:t xml:space="preserve"> thut / der befleckt den Sabbat Gottes und </w:t>
      </w:r>
      <w:proofErr w:type="spellStart"/>
      <w:r>
        <w:t>feyret</w:t>
      </w:r>
      <w:proofErr w:type="spellEnd"/>
      <w:r>
        <w:t xml:space="preserve"> nicht. </w:t>
      </w:r>
    </w:p>
    <w:p w14:paraId="6B752FAD" w14:textId="77777777" w:rsidR="003E64A2" w:rsidRDefault="003E64A2" w:rsidP="003E64A2">
      <w:pPr>
        <w:pStyle w:val="berschrift2"/>
      </w:pPr>
      <w:r>
        <w:t xml:space="preserve">10: </w:t>
      </w:r>
      <w:proofErr w:type="spellStart"/>
      <w:r>
        <w:t>Woelchen</w:t>
      </w:r>
      <w:proofErr w:type="spellEnd"/>
      <w:r>
        <w:t xml:space="preserve"> tag man </w:t>
      </w:r>
      <w:proofErr w:type="spellStart"/>
      <w:r>
        <w:t>feyren</w:t>
      </w:r>
      <w:proofErr w:type="spellEnd"/>
      <w:r>
        <w:t xml:space="preserve"> soll in der </w:t>
      </w:r>
      <w:proofErr w:type="spellStart"/>
      <w:r>
        <w:t>wochen</w:t>
      </w:r>
      <w:proofErr w:type="spellEnd"/>
      <w:r>
        <w:t>.</w:t>
      </w:r>
    </w:p>
    <w:p w14:paraId="09B2E587" w14:textId="77777777" w:rsidR="003E64A2" w:rsidRDefault="003E64A2" w:rsidP="003E64A2">
      <w:pPr>
        <w:pStyle w:val="StandardWeb"/>
      </w:pPr>
      <w:r>
        <w:t xml:space="preserve">So die </w:t>
      </w:r>
      <w:proofErr w:type="spellStart"/>
      <w:r>
        <w:t>dienstbotten</w:t>
      </w:r>
      <w:proofErr w:type="spellEnd"/>
      <w:r>
        <w:t xml:space="preserve"> / sechs tag / </w:t>
      </w:r>
      <w:proofErr w:type="spellStart"/>
      <w:r>
        <w:t>gearbaytet</w:t>
      </w:r>
      <w:proofErr w:type="spellEnd"/>
      <w:r>
        <w:t xml:space="preserve"> haben / sollen </w:t>
      </w:r>
      <w:proofErr w:type="spellStart"/>
      <w:r>
        <w:t>sy</w:t>
      </w:r>
      <w:proofErr w:type="spellEnd"/>
      <w:r>
        <w:t xml:space="preserve"> den </w:t>
      </w:r>
      <w:proofErr w:type="spellStart"/>
      <w:r>
        <w:t>sibenden</w:t>
      </w:r>
      <w:proofErr w:type="spellEnd"/>
      <w:r>
        <w:t xml:space="preserve"> frey haben. Gott sagt </w:t>
      </w:r>
      <w:proofErr w:type="spellStart"/>
      <w:r>
        <w:t>one</w:t>
      </w:r>
      <w:proofErr w:type="spellEnd"/>
      <w:r>
        <w:t xml:space="preserve"> </w:t>
      </w:r>
      <w:proofErr w:type="spellStart"/>
      <w:r>
        <w:t>underschayd</w:t>
      </w:r>
      <w:proofErr w:type="spellEnd"/>
      <w:r>
        <w:t xml:space="preserve">. </w:t>
      </w:r>
      <w:proofErr w:type="spellStart"/>
      <w:r>
        <w:t>Gedenck</w:t>
      </w:r>
      <w:proofErr w:type="spellEnd"/>
      <w:r>
        <w:t xml:space="preserve"> das du den </w:t>
      </w:r>
      <w:proofErr w:type="spellStart"/>
      <w:r>
        <w:t>sibenden</w:t>
      </w:r>
      <w:proofErr w:type="spellEnd"/>
      <w:r>
        <w:t xml:space="preserve"> tag </w:t>
      </w:r>
      <w:proofErr w:type="spellStart"/>
      <w:r>
        <w:t>feyerst</w:t>
      </w:r>
      <w:proofErr w:type="spellEnd"/>
      <w:r>
        <w:t xml:space="preserve"> / Er spricht </w:t>
      </w:r>
      <w:proofErr w:type="spellStart"/>
      <w:r>
        <w:t>nitt</w:t>
      </w:r>
      <w:proofErr w:type="spellEnd"/>
      <w:r>
        <w:t xml:space="preserve"> / das wir den Sontag / oder </w:t>
      </w:r>
      <w:proofErr w:type="spellStart"/>
      <w:r>
        <w:t>Sampstag</w:t>
      </w:r>
      <w:proofErr w:type="spellEnd"/>
      <w:r>
        <w:t xml:space="preserve"> für den </w:t>
      </w:r>
      <w:proofErr w:type="spellStart"/>
      <w:r>
        <w:t>sibenden</w:t>
      </w:r>
      <w:proofErr w:type="spellEnd"/>
      <w:r>
        <w:t xml:space="preserve"> tag </w:t>
      </w:r>
      <w:proofErr w:type="spellStart"/>
      <w:r>
        <w:t>muessen</w:t>
      </w:r>
      <w:proofErr w:type="spellEnd"/>
      <w:r>
        <w:t xml:space="preserve"> halten / Von dem Sontag ists </w:t>
      </w:r>
      <w:proofErr w:type="spellStart"/>
      <w:r>
        <w:t>unhaymlich</w:t>
      </w:r>
      <w:proofErr w:type="spellEnd"/>
      <w:r>
        <w:t xml:space="preserve"> das </w:t>
      </w:r>
      <w:proofErr w:type="spellStart"/>
      <w:r>
        <w:t>jn</w:t>
      </w:r>
      <w:proofErr w:type="spellEnd"/>
      <w:r>
        <w:t xml:space="preserve"> </w:t>
      </w:r>
      <w:proofErr w:type="spellStart"/>
      <w:r>
        <w:t>menschen</w:t>
      </w:r>
      <w:proofErr w:type="spellEnd"/>
      <w:r>
        <w:t xml:space="preserve"> eingesetzt haben. Von dem </w:t>
      </w:r>
      <w:proofErr w:type="spellStart"/>
      <w:r>
        <w:t>Sampstag</w:t>
      </w:r>
      <w:proofErr w:type="spellEnd"/>
      <w:r>
        <w:t xml:space="preserve"> ists noch im </w:t>
      </w:r>
      <w:proofErr w:type="spellStart"/>
      <w:r>
        <w:t>zanck</w:t>
      </w:r>
      <w:proofErr w:type="spellEnd"/>
      <w:r>
        <w:t xml:space="preserve">. Das aber ist offenbar / das du den </w:t>
      </w:r>
      <w:proofErr w:type="spellStart"/>
      <w:r>
        <w:t>Sibenden</w:t>
      </w:r>
      <w:proofErr w:type="spellEnd"/>
      <w:r>
        <w:t xml:space="preserve"> tag </w:t>
      </w:r>
      <w:proofErr w:type="spellStart"/>
      <w:r>
        <w:t>solt</w:t>
      </w:r>
      <w:proofErr w:type="spellEnd"/>
      <w:r>
        <w:t xml:space="preserve"> </w:t>
      </w:r>
      <w:proofErr w:type="spellStart"/>
      <w:r>
        <w:t>feyren</w:t>
      </w:r>
      <w:proofErr w:type="spellEnd"/>
      <w:r>
        <w:t xml:space="preserve"> / und dein </w:t>
      </w:r>
      <w:proofErr w:type="spellStart"/>
      <w:r>
        <w:t>gesynd</w:t>
      </w:r>
      <w:proofErr w:type="spellEnd"/>
      <w:r>
        <w:t xml:space="preserve"> lassen </w:t>
      </w:r>
      <w:proofErr w:type="spellStart"/>
      <w:r>
        <w:t>feyren</w:t>
      </w:r>
      <w:proofErr w:type="spellEnd"/>
      <w:r>
        <w:t xml:space="preserve"> / so </w:t>
      </w:r>
      <w:proofErr w:type="spellStart"/>
      <w:r>
        <w:t>offt</w:t>
      </w:r>
      <w:proofErr w:type="spellEnd"/>
      <w:r>
        <w:t xml:space="preserve"> </w:t>
      </w:r>
      <w:proofErr w:type="spellStart"/>
      <w:r>
        <w:t>sy</w:t>
      </w:r>
      <w:proofErr w:type="spellEnd"/>
      <w:r>
        <w:t xml:space="preserve"> Sechs tage </w:t>
      </w:r>
      <w:proofErr w:type="spellStart"/>
      <w:r>
        <w:t>gearbayttet</w:t>
      </w:r>
      <w:proofErr w:type="spellEnd"/>
      <w:r>
        <w:t xml:space="preserve"> haben. </w:t>
      </w:r>
    </w:p>
    <w:p w14:paraId="2F1C3241" w14:textId="77777777" w:rsidR="003E64A2" w:rsidRDefault="003E64A2" w:rsidP="003E64A2">
      <w:pPr>
        <w:pStyle w:val="StandardWeb"/>
      </w:pPr>
      <w:proofErr w:type="spellStart"/>
      <w:r>
        <w:t>Solt</w:t>
      </w:r>
      <w:proofErr w:type="spellEnd"/>
      <w:r>
        <w:t xml:space="preserve"> nu </w:t>
      </w:r>
      <w:proofErr w:type="spellStart"/>
      <w:r>
        <w:t>ain</w:t>
      </w:r>
      <w:proofErr w:type="spellEnd"/>
      <w:r>
        <w:t xml:space="preserve"> </w:t>
      </w:r>
      <w:proofErr w:type="spellStart"/>
      <w:r>
        <w:t>hawßvatter</w:t>
      </w:r>
      <w:proofErr w:type="spellEnd"/>
      <w:r>
        <w:t xml:space="preserve"> / </w:t>
      </w:r>
      <w:proofErr w:type="spellStart"/>
      <w:r>
        <w:t>aynem</w:t>
      </w:r>
      <w:proofErr w:type="spellEnd"/>
      <w:r>
        <w:t xml:space="preserve"> </w:t>
      </w:r>
      <w:proofErr w:type="spellStart"/>
      <w:r>
        <w:t>yetlichen</w:t>
      </w:r>
      <w:proofErr w:type="spellEnd"/>
      <w:r>
        <w:t xml:space="preserve"> </w:t>
      </w:r>
      <w:proofErr w:type="spellStart"/>
      <w:r>
        <w:t>knecht</w:t>
      </w:r>
      <w:proofErr w:type="spellEnd"/>
      <w:r>
        <w:t xml:space="preserve"> / </w:t>
      </w:r>
      <w:proofErr w:type="spellStart"/>
      <w:r>
        <w:t>ainen</w:t>
      </w:r>
      <w:proofErr w:type="spellEnd"/>
      <w:r>
        <w:t xml:space="preserve"> sonderlichen </w:t>
      </w:r>
      <w:proofErr w:type="spellStart"/>
      <w:r>
        <w:t>sibenden</w:t>
      </w:r>
      <w:proofErr w:type="spellEnd"/>
      <w:r>
        <w:t xml:space="preserve"> tag ernennen / und ansetzen / so </w:t>
      </w:r>
      <w:proofErr w:type="spellStart"/>
      <w:r>
        <w:t>wurd</w:t>
      </w:r>
      <w:proofErr w:type="spellEnd"/>
      <w:r>
        <w:t xml:space="preserve"> </w:t>
      </w:r>
      <w:proofErr w:type="spellStart"/>
      <w:r>
        <w:t>ain</w:t>
      </w:r>
      <w:proofErr w:type="spellEnd"/>
      <w:r>
        <w:t xml:space="preserve"> </w:t>
      </w:r>
      <w:proofErr w:type="spellStart"/>
      <w:r>
        <w:t>unordenlichait</w:t>
      </w:r>
      <w:proofErr w:type="spellEnd"/>
      <w:r>
        <w:t xml:space="preserve"> in seiner </w:t>
      </w:r>
      <w:proofErr w:type="spellStart"/>
      <w:r>
        <w:t>hawßhaltung</w:t>
      </w:r>
      <w:proofErr w:type="spellEnd"/>
      <w:r>
        <w:t xml:space="preserve"> / sonderlich wenn er </w:t>
      </w:r>
      <w:proofErr w:type="spellStart"/>
      <w:r>
        <w:t>vil</w:t>
      </w:r>
      <w:proofErr w:type="spellEnd"/>
      <w:r>
        <w:t xml:space="preserve"> </w:t>
      </w:r>
      <w:proofErr w:type="spellStart"/>
      <w:r>
        <w:t>gesyndes</w:t>
      </w:r>
      <w:proofErr w:type="spellEnd"/>
      <w:r>
        <w:t xml:space="preserve"> </w:t>
      </w:r>
      <w:proofErr w:type="spellStart"/>
      <w:r>
        <w:t>hett</w:t>
      </w:r>
      <w:proofErr w:type="spellEnd"/>
      <w:r>
        <w:t xml:space="preserve">. Wenn auch </w:t>
      </w:r>
      <w:proofErr w:type="spellStart"/>
      <w:r>
        <w:t>ain</w:t>
      </w:r>
      <w:proofErr w:type="spellEnd"/>
      <w:r>
        <w:t xml:space="preserve"> </w:t>
      </w:r>
      <w:proofErr w:type="spellStart"/>
      <w:r>
        <w:t>yedes</w:t>
      </w:r>
      <w:proofErr w:type="spellEnd"/>
      <w:r>
        <w:t xml:space="preserve"> </w:t>
      </w:r>
      <w:proofErr w:type="spellStart"/>
      <w:r>
        <w:t>hawß</w:t>
      </w:r>
      <w:proofErr w:type="spellEnd"/>
      <w:r>
        <w:t xml:space="preserve"> / in </w:t>
      </w:r>
      <w:proofErr w:type="spellStart"/>
      <w:r>
        <w:t>ainer</w:t>
      </w:r>
      <w:proofErr w:type="spellEnd"/>
      <w:r>
        <w:t xml:space="preserve"> statt / </w:t>
      </w:r>
      <w:proofErr w:type="spellStart"/>
      <w:r>
        <w:t>aynen</w:t>
      </w:r>
      <w:proofErr w:type="spellEnd"/>
      <w:r>
        <w:t xml:space="preserve"> besondern Sabbat wollt hallten / </w:t>
      </w:r>
      <w:proofErr w:type="spellStart"/>
      <w:r>
        <w:t>wurd</w:t>
      </w:r>
      <w:proofErr w:type="spellEnd"/>
      <w:r>
        <w:t xml:space="preserve"> </w:t>
      </w:r>
      <w:proofErr w:type="spellStart"/>
      <w:r>
        <w:t>ayne</w:t>
      </w:r>
      <w:proofErr w:type="spellEnd"/>
      <w:r>
        <w:t xml:space="preserve"> statt </w:t>
      </w:r>
      <w:proofErr w:type="spellStart"/>
      <w:r>
        <w:t>ordnung</w:t>
      </w:r>
      <w:proofErr w:type="spellEnd"/>
      <w:r>
        <w:t xml:space="preserve"> </w:t>
      </w:r>
      <w:proofErr w:type="spellStart"/>
      <w:r>
        <w:t>verruckt</w:t>
      </w:r>
      <w:proofErr w:type="spellEnd"/>
      <w:r>
        <w:t xml:space="preserve"> / und wurden also die predigen auch in </w:t>
      </w:r>
      <w:proofErr w:type="spellStart"/>
      <w:r>
        <w:t>ain</w:t>
      </w:r>
      <w:proofErr w:type="spellEnd"/>
      <w:r>
        <w:t xml:space="preserve"> </w:t>
      </w:r>
      <w:proofErr w:type="spellStart"/>
      <w:r>
        <w:t>unordnung</w:t>
      </w:r>
      <w:proofErr w:type="spellEnd"/>
      <w:r>
        <w:t xml:space="preserve"> kommen. </w:t>
      </w:r>
    </w:p>
    <w:p w14:paraId="67C0A2A8" w14:textId="77777777" w:rsidR="003E64A2" w:rsidRDefault="003E64A2" w:rsidP="003E64A2">
      <w:pPr>
        <w:pStyle w:val="StandardWeb"/>
      </w:pPr>
      <w:r>
        <w:t xml:space="preserve">So aber dem </w:t>
      </w:r>
      <w:proofErr w:type="spellStart"/>
      <w:r>
        <w:t>wort</w:t>
      </w:r>
      <w:proofErr w:type="spellEnd"/>
      <w:r>
        <w:t xml:space="preserve"> </w:t>
      </w:r>
      <w:proofErr w:type="spellStart"/>
      <w:r>
        <w:t>gottes</w:t>
      </w:r>
      <w:proofErr w:type="spellEnd"/>
      <w:r>
        <w:t xml:space="preserve"> oder den predigen </w:t>
      </w:r>
      <w:proofErr w:type="spellStart"/>
      <w:r>
        <w:t>kain</w:t>
      </w:r>
      <w:proofErr w:type="spellEnd"/>
      <w:r>
        <w:t xml:space="preserve"> </w:t>
      </w:r>
      <w:proofErr w:type="spellStart"/>
      <w:r>
        <w:t>abbruch</w:t>
      </w:r>
      <w:proofErr w:type="spellEnd"/>
      <w:r>
        <w:t xml:space="preserve"> geschehe / oder so man alle tag / </w:t>
      </w:r>
      <w:proofErr w:type="spellStart"/>
      <w:r>
        <w:t>gottes</w:t>
      </w:r>
      <w:proofErr w:type="spellEnd"/>
      <w:r>
        <w:t xml:space="preserve"> </w:t>
      </w:r>
      <w:proofErr w:type="spellStart"/>
      <w:r>
        <w:t>wort</w:t>
      </w:r>
      <w:proofErr w:type="spellEnd"/>
      <w:r>
        <w:t xml:space="preserve"> / </w:t>
      </w:r>
      <w:proofErr w:type="spellStart"/>
      <w:r>
        <w:t>leeßen</w:t>
      </w:r>
      <w:proofErr w:type="spellEnd"/>
      <w:r>
        <w:t xml:space="preserve"> oder predigen wurde / </w:t>
      </w:r>
      <w:proofErr w:type="spellStart"/>
      <w:r>
        <w:t>stuend</w:t>
      </w:r>
      <w:proofErr w:type="spellEnd"/>
      <w:r>
        <w:t xml:space="preserve"> es in </w:t>
      </w:r>
      <w:proofErr w:type="spellStart"/>
      <w:r>
        <w:t>aynes</w:t>
      </w:r>
      <w:proofErr w:type="spellEnd"/>
      <w:r>
        <w:t xml:space="preserve"> </w:t>
      </w:r>
      <w:proofErr w:type="spellStart"/>
      <w:r>
        <w:t>yeden</w:t>
      </w:r>
      <w:proofErr w:type="spellEnd"/>
      <w:r>
        <w:t xml:space="preserve"> </w:t>
      </w:r>
      <w:proofErr w:type="spellStart"/>
      <w:r>
        <w:t>hawßvatters</w:t>
      </w:r>
      <w:proofErr w:type="spellEnd"/>
      <w:r>
        <w:t xml:space="preserve"> macht </w:t>
      </w:r>
      <w:proofErr w:type="spellStart"/>
      <w:r>
        <w:t>ainen</w:t>
      </w:r>
      <w:proofErr w:type="spellEnd"/>
      <w:r>
        <w:t xml:space="preserve"> </w:t>
      </w:r>
      <w:proofErr w:type="spellStart"/>
      <w:r>
        <w:t>sibenden</w:t>
      </w:r>
      <w:proofErr w:type="spellEnd"/>
      <w:r>
        <w:t xml:space="preserve"> tag / für sich und sein </w:t>
      </w:r>
      <w:proofErr w:type="spellStart"/>
      <w:r>
        <w:t>gesynd</w:t>
      </w:r>
      <w:proofErr w:type="spellEnd"/>
      <w:r>
        <w:t xml:space="preserve"> zu </w:t>
      </w:r>
      <w:proofErr w:type="spellStart"/>
      <w:r>
        <w:t>erwoelen</w:t>
      </w:r>
      <w:proofErr w:type="spellEnd"/>
      <w:r>
        <w:t xml:space="preserve"> / der </w:t>
      </w:r>
      <w:proofErr w:type="spellStart"/>
      <w:r>
        <w:t>jm</w:t>
      </w:r>
      <w:proofErr w:type="spellEnd"/>
      <w:r>
        <w:t xml:space="preserve"> und seinem </w:t>
      </w:r>
      <w:proofErr w:type="spellStart"/>
      <w:r>
        <w:t>gesynde</w:t>
      </w:r>
      <w:proofErr w:type="spellEnd"/>
      <w:r>
        <w:t xml:space="preserve"> am aller bequemsten seyn </w:t>
      </w:r>
      <w:proofErr w:type="spellStart"/>
      <w:r>
        <w:t>moecht</w:t>
      </w:r>
      <w:proofErr w:type="spellEnd"/>
      <w:r>
        <w:t xml:space="preserve"> / </w:t>
      </w:r>
      <w:proofErr w:type="spellStart"/>
      <w:r>
        <w:t>unn</w:t>
      </w:r>
      <w:proofErr w:type="spellEnd"/>
      <w:r>
        <w:t xml:space="preserve"> </w:t>
      </w:r>
      <w:proofErr w:type="spellStart"/>
      <w:r>
        <w:t>seyner</w:t>
      </w:r>
      <w:proofErr w:type="spellEnd"/>
      <w:r>
        <w:t xml:space="preserve"> </w:t>
      </w:r>
      <w:proofErr w:type="spellStart"/>
      <w:r>
        <w:t>arbayt</w:t>
      </w:r>
      <w:proofErr w:type="spellEnd"/>
      <w:r>
        <w:t xml:space="preserve"> am </w:t>
      </w:r>
      <w:proofErr w:type="spellStart"/>
      <w:r>
        <w:t>zutraeglichsten</w:t>
      </w:r>
      <w:proofErr w:type="spellEnd"/>
      <w:r>
        <w:t xml:space="preserve">. Dann es hat </w:t>
      </w:r>
      <w:proofErr w:type="spellStart"/>
      <w:r>
        <w:t>ye</w:t>
      </w:r>
      <w:proofErr w:type="spellEnd"/>
      <w:r>
        <w:t xml:space="preserve"> </w:t>
      </w:r>
      <w:proofErr w:type="spellStart"/>
      <w:r>
        <w:t>ain</w:t>
      </w:r>
      <w:proofErr w:type="spellEnd"/>
      <w:r>
        <w:t xml:space="preserve"> </w:t>
      </w:r>
      <w:proofErr w:type="spellStart"/>
      <w:r>
        <w:t>haußvatter</w:t>
      </w:r>
      <w:proofErr w:type="spellEnd"/>
      <w:r>
        <w:t xml:space="preserve"> </w:t>
      </w:r>
      <w:proofErr w:type="spellStart"/>
      <w:r>
        <w:t>groessere</w:t>
      </w:r>
      <w:proofErr w:type="spellEnd"/>
      <w:r>
        <w:t xml:space="preserve"> macht in seinem </w:t>
      </w:r>
      <w:proofErr w:type="spellStart"/>
      <w:r>
        <w:t>hauße</w:t>
      </w:r>
      <w:proofErr w:type="spellEnd"/>
      <w:r>
        <w:t xml:space="preserve"> / </w:t>
      </w:r>
      <w:proofErr w:type="spellStart"/>
      <w:r>
        <w:t>gottes</w:t>
      </w:r>
      <w:proofErr w:type="spellEnd"/>
      <w:r>
        <w:t xml:space="preserve"> dienst / zuordnen / denn </w:t>
      </w:r>
      <w:proofErr w:type="spellStart"/>
      <w:r>
        <w:t>kain</w:t>
      </w:r>
      <w:proofErr w:type="spellEnd"/>
      <w:r>
        <w:t xml:space="preserve"> Bapst oder Bischoff / ja </w:t>
      </w:r>
      <w:proofErr w:type="spellStart"/>
      <w:r>
        <w:t>mer</w:t>
      </w:r>
      <w:proofErr w:type="spellEnd"/>
      <w:r>
        <w:t xml:space="preserve"> / dann </w:t>
      </w:r>
      <w:proofErr w:type="spellStart"/>
      <w:r>
        <w:t>ain</w:t>
      </w:r>
      <w:proofErr w:type="spellEnd"/>
      <w:r>
        <w:t xml:space="preserve"> </w:t>
      </w:r>
      <w:proofErr w:type="spellStart"/>
      <w:r>
        <w:t>gantze</w:t>
      </w:r>
      <w:proofErr w:type="spellEnd"/>
      <w:r>
        <w:t xml:space="preserve"> </w:t>
      </w:r>
      <w:proofErr w:type="spellStart"/>
      <w:r>
        <w:t>gemayn</w:t>
      </w:r>
      <w:proofErr w:type="spellEnd"/>
      <w:r>
        <w:t xml:space="preserve">. </w:t>
      </w:r>
      <w:proofErr w:type="spellStart"/>
      <w:r>
        <w:t>Woelt</w:t>
      </w:r>
      <w:proofErr w:type="spellEnd"/>
      <w:r>
        <w:t xml:space="preserve"> aber </w:t>
      </w:r>
      <w:proofErr w:type="spellStart"/>
      <w:r>
        <w:t>ain</w:t>
      </w:r>
      <w:proofErr w:type="spellEnd"/>
      <w:r>
        <w:t xml:space="preserve"> </w:t>
      </w:r>
      <w:proofErr w:type="spellStart"/>
      <w:r>
        <w:t>haußvatter</w:t>
      </w:r>
      <w:proofErr w:type="spellEnd"/>
      <w:r>
        <w:t xml:space="preserve"> sich der </w:t>
      </w:r>
      <w:proofErr w:type="spellStart"/>
      <w:r>
        <w:t>zeyt</w:t>
      </w:r>
      <w:proofErr w:type="spellEnd"/>
      <w:r>
        <w:t xml:space="preserve"> </w:t>
      </w:r>
      <w:proofErr w:type="spellStart"/>
      <w:r>
        <w:t>erwegen</w:t>
      </w:r>
      <w:proofErr w:type="spellEnd"/>
      <w:r>
        <w:t xml:space="preserve"> </w:t>
      </w:r>
      <w:proofErr w:type="spellStart"/>
      <w:r>
        <w:t>unnd</w:t>
      </w:r>
      <w:proofErr w:type="spellEnd"/>
      <w:r>
        <w:t xml:space="preserve"> seyn </w:t>
      </w:r>
      <w:proofErr w:type="spellStart"/>
      <w:r>
        <w:t>gesynde</w:t>
      </w:r>
      <w:proofErr w:type="spellEnd"/>
      <w:r>
        <w:t xml:space="preserve"> </w:t>
      </w:r>
      <w:proofErr w:type="spellStart"/>
      <w:r>
        <w:t>unverhindert</w:t>
      </w:r>
      <w:proofErr w:type="spellEnd"/>
      <w:r>
        <w:t xml:space="preserve"> </w:t>
      </w:r>
      <w:proofErr w:type="spellStart"/>
      <w:r>
        <w:t>gottes</w:t>
      </w:r>
      <w:proofErr w:type="spellEnd"/>
      <w:r>
        <w:t xml:space="preserve"> </w:t>
      </w:r>
      <w:proofErr w:type="spellStart"/>
      <w:r>
        <w:t>wort</w:t>
      </w:r>
      <w:proofErr w:type="spellEnd"/>
      <w:r>
        <w:t xml:space="preserve"> von </w:t>
      </w:r>
      <w:proofErr w:type="spellStart"/>
      <w:r>
        <w:t>anfang</w:t>
      </w:r>
      <w:proofErr w:type="spellEnd"/>
      <w:r>
        <w:t xml:space="preserve"> </w:t>
      </w:r>
      <w:proofErr w:type="spellStart"/>
      <w:r>
        <w:t>biß</w:t>
      </w:r>
      <w:proofErr w:type="spellEnd"/>
      <w:r>
        <w:t xml:space="preserve"> an das ende frey lassen </w:t>
      </w:r>
      <w:proofErr w:type="spellStart"/>
      <w:r>
        <w:t>zuhoeren</w:t>
      </w:r>
      <w:proofErr w:type="spellEnd"/>
      <w:r>
        <w:t xml:space="preserve"> / so </w:t>
      </w:r>
      <w:proofErr w:type="spellStart"/>
      <w:r>
        <w:t>solt</w:t>
      </w:r>
      <w:proofErr w:type="spellEnd"/>
      <w:r>
        <w:t xml:space="preserve"> es </w:t>
      </w:r>
      <w:proofErr w:type="spellStart"/>
      <w:r>
        <w:t>jm</w:t>
      </w:r>
      <w:proofErr w:type="spellEnd"/>
      <w:r>
        <w:t xml:space="preserve"> </w:t>
      </w:r>
      <w:proofErr w:type="spellStart"/>
      <w:r>
        <w:t>ungewoeret</w:t>
      </w:r>
      <w:proofErr w:type="spellEnd"/>
      <w:r>
        <w:t xml:space="preserve"> seyn / den </w:t>
      </w:r>
      <w:proofErr w:type="spellStart"/>
      <w:r>
        <w:t>sybenden</w:t>
      </w:r>
      <w:proofErr w:type="spellEnd"/>
      <w:r>
        <w:t xml:space="preserve"> tag / nach seinem </w:t>
      </w:r>
      <w:proofErr w:type="spellStart"/>
      <w:r>
        <w:t>wolgefallen</w:t>
      </w:r>
      <w:proofErr w:type="spellEnd"/>
      <w:r>
        <w:t xml:space="preserve"> / </w:t>
      </w:r>
      <w:proofErr w:type="spellStart"/>
      <w:r>
        <w:t>zuerwoelen</w:t>
      </w:r>
      <w:proofErr w:type="spellEnd"/>
      <w:r>
        <w:t xml:space="preserve"> und setzen. </w:t>
      </w:r>
      <w:proofErr w:type="spellStart"/>
      <w:r>
        <w:t>Yedoch</w:t>
      </w:r>
      <w:proofErr w:type="spellEnd"/>
      <w:r>
        <w:t xml:space="preserve"> </w:t>
      </w:r>
      <w:proofErr w:type="spellStart"/>
      <w:r>
        <w:t>one</w:t>
      </w:r>
      <w:proofErr w:type="spellEnd"/>
      <w:r>
        <w:t xml:space="preserve"> </w:t>
      </w:r>
      <w:proofErr w:type="spellStart"/>
      <w:r>
        <w:t>geferde</w:t>
      </w:r>
      <w:proofErr w:type="spellEnd"/>
      <w:r>
        <w:t xml:space="preserve"> / das er seyn </w:t>
      </w:r>
      <w:proofErr w:type="spellStart"/>
      <w:r>
        <w:t>gesynde</w:t>
      </w:r>
      <w:proofErr w:type="spellEnd"/>
      <w:r>
        <w:t xml:space="preserve"> </w:t>
      </w:r>
      <w:proofErr w:type="spellStart"/>
      <w:r>
        <w:t>nitt</w:t>
      </w:r>
      <w:proofErr w:type="spellEnd"/>
      <w:r>
        <w:t xml:space="preserve"> </w:t>
      </w:r>
      <w:proofErr w:type="spellStart"/>
      <w:r>
        <w:t>betrueg</w:t>
      </w:r>
      <w:proofErr w:type="spellEnd"/>
      <w:r>
        <w:t xml:space="preserve"> / und </w:t>
      </w:r>
      <w:proofErr w:type="spellStart"/>
      <w:r>
        <w:t>uber</w:t>
      </w:r>
      <w:proofErr w:type="spellEnd"/>
      <w:r>
        <w:t xml:space="preserve"> sechs tage zur </w:t>
      </w:r>
      <w:proofErr w:type="spellStart"/>
      <w:r>
        <w:t>arbayt</w:t>
      </w:r>
      <w:proofErr w:type="spellEnd"/>
      <w:r>
        <w:t xml:space="preserve"> dringen / das ist von dem Sabbat gesagt / So man </w:t>
      </w:r>
      <w:proofErr w:type="spellStart"/>
      <w:r>
        <w:t>jn</w:t>
      </w:r>
      <w:proofErr w:type="spellEnd"/>
      <w:r>
        <w:t xml:space="preserve"> </w:t>
      </w:r>
      <w:proofErr w:type="spellStart"/>
      <w:r>
        <w:t>eusserlich</w:t>
      </w:r>
      <w:proofErr w:type="spellEnd"/>
      <w:r>
        <w:t xml:space="preserve"> </w:t>
      </w:r>
      <w:proofErr w:type="spellStart"/>
      <w:r>
        <w:t>ansicht</w:t>
      </w:r>
      <w:proofErr w:type="spellEnd"/>
      <w:r>
        <w:t xml:space="preserve">. Wenn aber die </w:t>
      </w:r>
      <w:proofErr w:type="spellStart"/>
      <w:r>
        <w:t>eusserliche</w:t>
      </w:r>
      <w:proofErr w:type="spellEnd"/>
      <w:r>
        <w:t xml:space="preserve"> decke </w:t>
      </w:r>
      <w:proofErr w:type="spellStart"/>
      <w:r>
        <w:t>auffgehaben</w:t>
      </w:r>
      <w:proofErr w:type="spellEnd"/>
      <w:r>
        <w:t xml:space="preserve"> / </w:t>
      </w:r>
      <w:proofErr w:type="spellStart"/>
      <w:r>
        <w:t>unn</w:t>
      </w:r>
      <w:proofErr w:type="spellEnd"/>
      <w:r>
        <w:t xml:space="preserve"> in den </w:t>
      </w:r>
      <w:proofErr w:type="spellStart"/>
      <w:r>
        <w:t>gaystlichen</w:t>
      </w:r>
      <w:proofErr w:type="spellEnd"/>
      <w:r>
        <w:t xml:space="preserve"> Sabbat gesehen / wurden alle tag Sabbaten seyn / und </w:t>
      </w:r>
      <w:proofErr w:type="spellStart"/>
      <w:r>
        <w:t>ain</w:t>
      </w:r>
      <w:proofErr w:type="spellEnd"/>
      <w:r>
        <w:t xml:space="preserve"> Sabbat </w:t>
      </w:r>
      <w:proofErr w:type="spellStart"/>
      <w:r>
        <w:t>auß</w:t>
      </w:r>
      <w:proofErr w:type="spellEnd"/>
      <w:r>
        <w:t xml:space="preserve"> dem andern fliessen / denn </w:t>
      </w:r>
      <w:proofErr w:type="spellStart"/>
      <w:r>
        <w:t>ye</w:t>
      </w:r>
      <w:proofErr w:type="spellEnd"/>
      <w:r>
        <w:t xml:space="preserve"> </w:t>
      </w:r>
      <w:proofErr w:type="spellStart"/>
      <w:r>
        <w:t>meer</w:t>
      </w:r>
      <w:proofErr w:type="spellEnd"/>
      <w:r>
        <w:t xml:space="preserve"> sich / der </w:t>
      </w:r>
      <w:proofErr w:type="spellStart"/>
      <w:r>
        <w:t>mensch</w:t>
      </w:r>
      <w:proofErr w:type="spellEnd"/>
      <w:r>
        <w:t xml:space="preserve"> in </w:t>
      </w:r>
      <w:proofErr w:type="spellStart"/>
      <w:r>
        <w:t>gaystlichem</w:t>
      </w:r>
      <w:proofErr w:type="spellEnd"/>
      <w:r>
        <w:t xml:space="preserve"> </w:t>
      </w:r>
      <w:proofErr w:type="spellStart"/>
      <w:r>
        <w:t>feyer</w:t>
      </w:r>
      <w:proofErr w:type="spellEnd"/>
      <w:r>
        <w:t xml:space="preserve"> / </w:t>
      </w:r>
      <w:proofErr w:type="spellStart"/>
      <w:r>
        <w:t>yebet</w:t>
      </w:r>
      <w:proofErr w:type="spellEnd"/>
      <w:r>
        <w:t xml:space="preserve"> / </w:t>
      </w:r>
      <w:proofErr w:type="spellStart"/>
      <w:r>
        <w:t>ye</w:t>
      </w:r>
      <w:proofErr w:type="spellEnd"/>
      <w:r>
        <w:t xml:space="preserve"> </w:t>
      </w:r>
      <w:proofErr w:type="spellStart"/>
      <w:r>
        <w:t>mer</w:t>
      </w:r>
      <w:proofErr w:type="spellEnd"/>
      <w:r>
        <w:t xml:space="preserve"> Sabbaten </w:t>
      </w:r>
      <w:proofErr w:type="spellStart"/>
      <w:r>
        <w:t>volgen</w:t>
      </w:r>
      <w:proofErr w:type="spellEnd"/>
      <w:r>
        <w:t xml:space="preserve"> </w:t>
      </w:r>
      <w:proofErr w:type="spellStart"/>
      <w:r>
        <w:t>unnd</w:t>
      </w:r>
      <w:proofErr w:type="spellEnd"/>
      <w:r>
        <w:t xml:space="preserve"> </w:t>
      </w:r>
      <w:proofErr w:type="spellStart"/>
      <w:r>
        <w:t>ainer</w:t>
      </w:r>
      <w:proofErr w:type="spellEnd"/>
      <w:r>
        <w:t xml:space="preserve"> </w:t>
      </w:r>
      <w:proofErr w:type="spellStart"/>
      <w:r>
        <w:t>auß</w:t>
      </w:r>
      <w:proofErr w:type="spellEnd"/>
      <w:r>
        <w:t xml:space="preserve"> dem andern kommet. Denn </w:t>
      </w:r>
      <w:proofErr w:type="spellStart"/>
      <w:r>
        <w:t>warumb</w:t>
      </w:r>
      <w:proofErr w:type="spellEnd"/>
      <w:r>
        <w:t xml:space="preserve"> der </w:t>
      </w:r>
      <w:proofErr w:type="spellStart"/>
      <w:r>
        <w:t>mensch</w:t>
      </w:r>
      <w:proofErr w:type="spellEnd"/>
      <w:r>
        <w:t xml:space="preserve"> </w:t>
      </w:r>
      <w:proofErr w:type="spellStart"/>
      <w:r>
        <w:t>bedarff</w:t>
      </w:r>
      <w:proofErr w:type="spellEnd"/>
      <w:r>
        <w:t xml:space="preserve"> </w:t>
      </w:r>
      <w:proofErr w:type="spellStart"/>
      <w:r>
        <w:t>gottes</w:t>
      </w:r>
      <w:proofErr w:type="spellEnd"/>
      <w:r>
        <w:t xml:space="preserve"> </w:t>
      </w:r>
      <w:proofErr w:type="spellStart"/>
      <w:r>
        <w:t>hayligkait</w:t>
      </w:r>
      <w:proofErr w:type="spellEnd"/>
      <w:r>
        <w:t xml:space="preserve"> alle tag </w:t>
      </w:r>
      <w:proofErr w:type="spellStart"/>
      <w:r>
        <w:t>unnd</w:t>
      </w:r>
      <w:proofErr w:type="spellEnd"/>
      <w:r>
        <w:t xml:space="preserve"> stunde / </w:t>
      </w:r>
      <w:proofErr w:type="spellStart"/>
      <w:r>
        <w:t>darumb</w:t>
      </w:r>
      <w:proofErr w:type="spellEnd"/>
      <w:r>
        <w:t xml:space="preserve"> muß er / den Sabbat / alle tag </w:t>
      </w:r>
      <w:proofErr w:type="spellStart"/>
      <w:r>
        <w:t>hayligen</w:t>
      </w:r>
      <w:proofErr w:type="spellEnd"/>
      <w:r>
        <w:t xml:space="preserve"> / und alle tag </w:t>
      </w:r>
      <w:proofErr w:type="spellStart"/>
      <w:r>
        <w:t>werckloß</w:t>
      </w:r>
      <w:proofErr w:type="spellEnd"/>
      <w:r>
        <w:t xml:space="preserve"> seyn / und in der </w:t>
      </w:r>
      <w:proofErr w:type="spellStart"/>
      <w:r>
        <w:t>gelassenhait</w:t>
      </w:r>
      <w:proofErr w:type="spellEnd"/>
      <w:r>
        <w:t xml:space="preserve"> </w:t>
      </w:r>
      <w:proofErr w:type="spellStart"/>
      <w:r>
        <w:t>unn</w:t>
      </w:r>
      <w:proofErr w:type="spellEnd"/>
      <w:r>
        <w:t xml:space="preserve"> </w:t>
      </w:r>
      <w:proofErr w:type="spellStart"/>
      <w:r>
        <w:t>langckweylikait</w:t>
      </w:r>
      <w:proofErr w:type="spellEnd"/>
      <w:r>
        <w:t xml:space="preserve"> </w:t>
      </w:r>
      <w:proofErr w:type="spellStart"/>
      <w:r>
        <w:t>steen</w:t>
      </w:r>
      <w:proofErr w:type="spellEnd"/>
      <w:r>
        <w:t xml:space="preserve"> / wie </w:t>
      </w:r>
      <w:proofErr w:type="spellStart"/>
      <w:r>
        <w:t>obengemelt</w:t>
      </w:r>
      <w:proofErr w:type="spellEnd"/>
      <w:r>
        <w:t xml:space="preserve"> ist. </w:t>
      </w:r>
    </w:p>
    <w:p w14:paraId="642CE5F7" w14:textId="77777777" w:rsidR="003E64A2" w:rsidRDefault="003E64A2" w:rsidP="003E64A2">
      <w:pPr>
        <w:pStyle w:val="berschrift2"/>
      </w:pPr>
      <w:r>
        <w:t xml:space="preserve">11: Von des Sabbats </w:t>
      </w:r>
      <w:proofErr w:type="spellStart"/>
      <w:r>
        <w:t>manigfeltigkait</w:t>
      </w:r>
      <w:proofErr w:type="spellEnd"/>
      <w:r>
        <w:t>.</w:t>
      </w:r>
    </w:p>
    <w:p w14:paraId="297F13E4" w14:textId="77777777" w:rsidR="003E64A2" w:rsidRDefault="003E64A2" w:rsidP="003E64A2">
      <w:pPr>
        <w:pStyle w:val="StandardWeb"/>
      </w:pPr>
      <w:r>
        <w:t xml:space="preserve">Der Sabbat </w:t>
      </w:r>
      <w:proofErr w:type="spellStart"/>
      <w:r>
        <w:t>bedeut</w:t>
      </w:r>
      <w:proofErr w:type="spellEnd"/>
      <w:r>
        <w:t xml:space="preserve"> </w:t>
      </w:r>
      <w:proofErr w:type="spellStart"/>
      <w:r>
        <w:t>nit</w:t>
      </w:r>
      <w:proofErr w:type="spellEnd"/>
      <w:r>
        <w:t xml:space="preserve"> anders dann </w:t>
      </w:r>
      <w:proofErr w:type="spellStart"/>
      <w:r>
        <w:t>ain</w:t>
      </w:r>
      <w:proofErr w:type="spellEnd"/>
      <w:r>
        <w:t xml:space="preserve"> </w:t>
      </w:r>
      <w:proofErr w:type="spellStart"/>
      <w:r>
        <w:t>ruwe</w:t>
      </w:r>
      <w:proofErr w:type="spellEnd"/>
      <w:r>
        <w:t xml:space="preserve"> / und </w:t>
      </w:r>
      <w:proofErr w:type="spellStart"/>
      <w:r>
        <w:t>gottes</w:t>
      </w:r>
      <w:proofErr w:type="spellEnd"/>
      <w:r>
        <w:t xml:space="preserve"> Sabbat ist </w:t>
      </w:r>
      <w:proofErr w:type="spellStart"/>
      <w:r>
        <w:t>ain</w:t>
      </w:r>
      <w:proofErr w:type="spellEnd"/>
      <w:r>
        <w:t xml:space="preserve"> </w:t>
      </w:r>
      <w:proofErr w:type="spellStart"/>
      <w:r>
        <w:t>ruwe</w:t>
      </w:r>
      <w:proofErr w:type="spellEnd"/>
      <w:r>
        <w:t xml:space="preserve"> in </w:t>
      </w:r>
      <w:proofErr w:type="spellStart"/>
      <w:r>
        <w:t>gott</w:t>
      </w:r>
      <w:proofErr w:type="spellEnd"/>
      <w:r>
        <w:t xml:space="preserve"> / so nur der </w:t>
      </w:r>
      <w:proofErr w:type="spellStart"/>
      <w:r>
        <w:t>mensch</w:t>
      </w:r>
      <w:proofErr w:type="spellEnd"/>
      <w:r>
        <w:t xml:space="preserve"> in </w:t>
      </w:r>
      <w:proofErr w:type="spellStart"/>
      <w:r>
        <w:t>disem</w:t>
      </w:r>
      <w:proofErr w:type="spellEnd"/>
      <w:r>
        <w:t xml:space="preserve"> sterblichen </w:t>
      </w:r>
      <w:proofErr w:type="spellStart"/>
      <w:r>
        <w:t>leychnam</w:t>
      </w:r>
      <w:proofErr w:type="spellEnd"/>
      <w:r>
        <w:t xml:space="preserve"> </w:t>
      </w:r>
      <w:proofErr w:type="spellStart"/>
      <w:r>
        <w:t>nit</w:t>
      </w:r>
      <w:proofErr w:type="spellEnd"/>
      <w:r>
        <w:t xml:space="preserve"> mit allen </w:t>
      </w:r>
      <w:proofErr w:type="spellStart"/>
      <w:r>
        <w:t>krefften</w:t>
      </w:r>
      <w:proofErr w:type="spellEnd"/>
      <w:r>
        <w:t xml:space="preserve"> in Gott </w:t>
      </w:r>
      <w:proofErr w:type="spellStart"/>
      <w:r>
        <w:t>ruwet</w:t>
      </w:r>
      <w:proofErr w:type="spellEnd"/>
      <w:r>
        <w:t xml:space="preserve"> noch </w:t>
      </w:r>
      <w:proofErr w:type="spellStart"/>
      <w:r>
        <w:t>ruwen</w:t>
      </w:r>
      <w:proofErr w:type="spellEnd"/>
      <w:r>
        <w:t xml:space="preserve"> </w:t>
      </w:r>
      <w:proofErr w:type="spellStart"/>
      <w:r>
        <w:t>kan</w:t>
      </w:r>
      <w:proofErr w:type="spellEnd"/>
      <w:r>
        <w:t xml:space="preserve"> / und sollt doch mit </w:t>
      </w:r>
      <w:proofErr w:type="spellStart"/>
      <w:r>
        <w:t>gantzer</w:t>
      </w:r>
      <w:proofErr w:type="spellEnd"/>
      <w:r>
        <w:t xml:space="preserve"> </w:t>
      </w:r>
      <w:proofErr w:type="spellStart"/>
      <w:r>
        <w:t>seelen</w:t>
      </w:r>
      <w:proofErr w:type="spellEnd"/>
      <w:r>
        <w:t xml:space="preserve"> / mit vollem </w:t>
      </w:r>
      <w:proofErr w:type="spellStart"/>
      <w:r>
        <w:t>hertzen</w:t>
      </w:r>
      <w:proofErr w:type="spellEnd"/>
      <w:r>
        <w:t xml:space="preserve"> / und allen / </w:t>
      </w:r>
      <w:proofErr w:type="spellStart"/>
      <w:r>
        <w:t>krefften</w:t>
      </w:r>
      <w:proofErr w:type="spellEnd"/>
      <w:r>
        <w:t xml:space="preserve"> in Gott </w:t>
      </w:r>
      <w:proofErr w:type="spellStart"/>
      <w:r>
        <w:t>ruwen</w:t>
      </w:r>
      <w:proofErr w:type="spellEnd"/>
      <w:r>
        <w:t xml:space="preserve"> / so muß etwas </w:t>
      </w:r>
      <w:proofErr w:type="spellStart"/>
      <w:r>
        <w:t>ain</w:t>
      </w:r>
      <w:proofErr w:type="spellEnd"/>
      <w:r>
        <w:t xml:space="preserve"> </w:t>
      </w:r>
      <w:proofErr w:type="spellStart"/>
      <w:r>
        <w:t>volkommenhayt</w:t>
      </w:r>
      <w:proofErr w:type="spellEnd"/>
      <w:r>
        <w:t xml:space="preserve"> dem </w:t>
      </w:r>
      <w:proofErr w:type="spellStart"/>
      <w:r>
        <w:t>unvolkommen</w:t>
      </w:r>
      <w:proofErr w:type="spellEnd"/>
      <w:r>
        <w:t xml:space="preserve"> / </w:t>
      </w:r>
      <w:proofErr w:type="spellStart"/>
      <w:r>
        <w:t>unnd</w:t>
      </w:r>
      <w:proofErr w:type="spellEnd"/>
      <w:r>
        <w:t xml:space="preserve"> das </w:t>
      </w:r>
      <w:proofErr w:type="spellStart"/>
      <w:r>
        <w:t>gantze</w:t>
      </w:r>
      <w:proofErr w:type="spellEnd"/>
      <w:r>
        <w:t xml:space="preserve"> / den </w:t>
      </w:r>
      <w:proofErr w:type="spellStart"/>
      <w:r>
        <w:t>taylen</w:t>
      </w:r>
      <w:proofErr w:type="spellEnd"/>
      <w:r>
        <w:t xml:space="preserve"> </w:t>
      </w:r>
      <w:proofErr w:type="spellStart"/>
      <w:r>
        <w:t>nachvolgen</w:t>
      </w:r>
      <w:proofErr w:type="spellEnd"/>
      <w:r>
        <w:t xml:space="preserve"> / und </w:t>
      </w:r>
      <w:proofErr w:type="spellStart"/>
      <w:r>
        <w:t>mueste</w:t>
      </w:r>
      <w:proofErr w:type="spellEnd"/>
      <w:r>
        <w:t xml:space="preserve"> das </w:t>
      </w:r>
      <w:proofErr w:type="spellStart"/>
      <w:r>
        <w:t>jhene</w:t>
      </w:r>
      <w:proofErr w:type="spellEnd"/>
      <w:r>
        <w:t xml:space="preserve"> / so das </w:t>
      </w:r>
      <w:proofErr w:type="spellStart"/>
      <w:r>
        <w:t>gantz</w:t>
      </w:r>
      <w:proofErr w:type="spellEnd"/>
      <w:r>
        <w:t xml:space="preserve"> verhindert / </w:t>
      </w:r>
      <w:proofErr w:type="spellStart"/>
      <w:r>
        <w:t>vergeen</w:t>
      </w:r>
      <w:proofErr w:type="spellEnd"/>
      <w:r>
        <w:t xml:space="preserve"> und die </w:t>
      </w:r>
      <w:proofErr w:type="spellStart"/>
      <w:r>
        <w:t>seele</w:t>
      </w:r>
      <w:proofErr w:type="spellEnd"/>
      <w:r>
        <w:t xml:space="preserve"> leer werden / und die </w:t>
      </w:r>
      <w:proofErr w:type="spellStart"/>
      <w:r>
        <w:t>weynrebe</w:t>
      </w:r>
      <w:proofErr w:type="spellEnd"/>
      <w:r>
        <w:t xml:space="preserve"> / wenn </w:t>
      </w:r>
      <w:proofErr w:type="spellStart"/>
      <w:r>
        <w:t>sy</w:t>
      </w:r>
      <w:proofErr w:type="spellEnd"/>
      <w:r>
        <w:t xml:space="preserve"> </w:t>
      </w:r>
      <w:proofErr w:type="spellStart"/>
      <w:r>
        <w:t>wol</w:t>
      </w:r>
      <w:proofErr w:type="spellEnd"/>
      <w:r>
        <w:t xml:space="preserve"> ist </w:t>
      </w:r>
      <w:proofErr w:type="spellStart"/>
      <w:r>
        <w:t>gefeget</w:t>
      </w:r>
      <w:proofErr w:type="spellEnd"/>
      <w:r>
        <w:t xml:space="preserve"> worden / </w:t>
      </w:r>
      <w:proofErr w:type="spellStart"/>
      <w:r>
        <w:t>ain</w:t>
      </w:r>
      <w:proofErr w:type="spellEnd"/>
      <w:r>
        <w:t xml:space="preserve"> </w:t>
      </w:r>
      <w:proofErr w:type="spellStart"/>
      <w:r>
        <w:t>volkommener</w:t>
      </w:r>
      <w:proofErr w:type="spellEnd"/>
      <w:r>
        <w:t xml:space="preserve"> </w:t>
      </w:r>
      <w:proofErr w:type="spellStart"/>
      <w:r>
        <w:t>werck</w:t>
      </w:r>
      <w:proofErr w:type="spellEnd"/>
      <w:r>
        <w:t xml:space="preserve"> herfür bringen / </w:t>
      </w:r>
      <w:proofErr w:type="spellStart"/>
      <w:r>
        <w:t>unnd</w:t>
      </w:r>
      <w:proofErr w:type="spellEnd"/>
      <w:r>
        <w:t xml:space="preserve"> </w:t>
      </w:r>
      <w:proofErr w:type="spellStart"/>
      <w:r>
        <w:t>mueste</w:t>
      </w:r>
      <w:proofErr w:type="spellEnd"/>
      <w:r>
        <w:t xml:space="preserve"> der </w:t>
      </w:r>
      <w:proofErr w:type="spellStart"/>
      <w:r>
        <w:t>gayst</w:t>
      </w:r>
      <w:proofErr w:type="spellEnd"/>
      <w:r>
        <w:t xml:space="preserve"> der </w:t>
      </w:r>
      <w:proofErr w:type="spellStart"/>
      <w:r>
        <w:t>forcht</w:t>
      </w:r>
      <w:proofErr w:type="spellEnd"/>
      <w:r>
        <w:t xml:space="preserve"> / mit dem </w:t>
      </w:r>
      <w:proofErr w:type="spellStart"/>
      <w:r>
        <w:t>gayst</w:t>
      </w:r>
      <w:proofErr w:type="spellEnd"/>
      <w:r>
        <w:t xml:space="preserve"> der </w:t>
      </w:r>
      <w:proofErr w:type="spellStart"/>
      <w:r>
        <w:t>ruwe</w:t>
      </w:r>
      <w:proofErr w:type="spellEnd"/>
      <w:r>
        <w:t xml:space="preserve"> </w:t>
      </w:r>
      <w:proofErr w:type="spellStart"/>
      <w:r>
        <w:t>erfült</w:t>
      </w:r>
      <w:proofErr w:type="spellEnd"/>
      <w:r>
        <w:t xml:space="preserve"> / und der </w:t>
      </w:r>
      <w:proofErr w:type="spellStart"/>
      <w:r>
        <w:t>klain</w:t>
      </w:r>
      <w:proofErr w:type="spellEnd"/>
      <w:r>
        <w:t xml:space="preserve"> und </w:t>
      </w:r>
      <w:proofErr w:type="spellStart"/>
      <w:r>
        <w:t>nyderig</w:t>
      </w:r>
      <w:proofErr w:type="spellEnd"/>
      <w:r>
        <w:t xml:space="preserve"> </w:t>
      </w:r>
      <w:proofErr w:type="spellStart"/>
      <w:r>
        <w:t>gayst</w:t>
      </w:r>
      <w:proofErr w:type="spellEnd"/>
      <w:r>
        <w:t xml:space="preserve"> so groß werden / das er in </w:t>
      </w:r>
      <w:proofErr w:type="spellStart"/>
      <w:r>
        <w:t>gottes</w:t>
      </w:r>
      <w:proofErr w:type="spellEnd"/>
      <w:r>
        <w:t xml:space="preserve"> </w:t>
      </w:r>
      <w:proofErr w:type="spellStart"/>
      <w:r>
        <w:t>hymelreych</w:t>
      </w:r>
      <w:proofErr w:type="spellEnd"/>
      <w:r>
        <w:t xml:space="preserve"> </w:t>
      </w:r>
      <w:proofErr w:type="spellStart"/>
      <w:r>
        <w:t>eingee</w:t>
      </w:r>
      <w:proofErr w:type="spellEnd"/>
      <w:r>
        <w:t xml:space="preserve"> / </w:t>
      </w:r>
      <w:proofErr w:type="spellStart"/>
      <w:r>
        <w:t>auff</w:t>
      </w:r>
      <w:proofErr w:type="spellEnd"/>
      <w:r>
        <w:t xml:space="preserve"> </w:t>
      </w:r>
      <w:proofErr w:type="spellStart"/>
      <w:r>
        <w:t>dz</w:t>
      </w:r>
      <w:proofErr w:type="spellEnd"/>
      <w:r>
        <w:t xml:space="preserve"> Er mit allen Engeln / </w:t>
      </w:r>
      <w:proofErr w:type="spellStart"/>
      <w:r>
        <w:t>ainen</w:t>
      </w:r>
      <w:proofErr w:type="spellEnd"/>
      <w:r>
        <w:t xml:space="preserve"> </w:t>
      </w:r>
      <w:proofErr w:type="spellStart"/>
      <w:r>
        <w:t>volkommen</w:t>
      </w:r>
      <w:proofErr w:type="spellEnd"/>
      <w:r>
        <w:t xml:space="preserve"> Sabbat / </w:t>
      </w:r>
      <w:proofErr w:type="spellStart"/>
      <w:r>
        <w:t>begee</w:t>
      </w:r>
      <w:proofErr w:type="spellEnd"/>
      <w:r>
        <w:t xml:space="preserve">. Denn alles das der </w:t>
      </w:r>
      <w:proofErr w:type="spellStart"/>
      <w:r>
        <w:t>mensch</w:t>
      </w:r>
      <w:proofErr w:type="spellEnd"/>
      <w:r>
        <w:t xml:space="preserve"> an Gottes </w:t>
      </w:r>
      <w:proofErr w:type="spellStart"/>
      <w:r>
        <w:t>Tabernackel</w:t>
      </w:r>
      <w:proofErr w:type="spellEnd"/>
      <w:r>
        <w:t xml:space="preserve"> macht / das soll er nach dem obersten vorbilde </w:t>
      </w:r>
      <w:proofErr w:type="spellStart"/>
      <w:r>
        <w:t>unn</w:t>
      </w:r>
      <w:proofErr w:type="spellEnd"/>
      <w:r>
        <w:t xml:space="preserve"> Exemplar richten und machen. </w:t>
      </w:r>
      <w:proofErr w:type="spellStart"/>
      <w:r>
        <w:t>Darumb</w:t>
      </w:r>
      <w:proofErr w:type="spellEnd"/>
      <w:r>
        <w:t xml:space="preserve"> </w:t>
      </w:r>
      <w:proofErr w:type="spellStart"/>
      <w:r>
        <w:t>muessen</w:t>
      </w:r>
      <w:proofErr w:type="spellEnd"/>
      <w:r>
        <w:t xml:space="preserve"> </w:t>
      </w:r>
      <w:proofErr w:type="spellStart"/>
      <w:r>
        <w:t>manicherley</w:t>
      </w:r>
      <w:proofErr w:type="spellEnd"/>
      <w:r>
        <w:t xml:space="preserve"> Sabbaten sein als das / </w:t>
      </w:r>
      <w:proofErr w:type="spellStart"/>
      <w:r>
        <w:t>gottes</w:t>
      </w:r>
      <w:proofErr w:type="spellEnd"/>
      <w:r>
        <w:t xml:space="preserve"> </w:t>
      </w:r>
      <w:proofErr w:type="spellStart"/>
      <w:r>
        <w:t>mund</w:t>
      </w:r>
      <w:proofErr w:type="spellEnd"/>
      <w:r>
        <w:t xml:space="preserve"> </w:t>
      </w:r>
      <w:proofErr w:type="spellStart"/>
      <w:r>
        <w:t>anzaygt</w:t>
      </w:r>
      <w:proofErr w:type="spellEnd"/>
      <w:r>
        <w:t xml:space="preserve"> / in dem / das er den Sabbat </w:t>
      </w:r>
      <w:proofErr w:type="spellStart"/>
      <w:r>
        <w:t>under</w:t>
      </w:r>
      <w:proofErr w:type="spellEnd"/>
      <w:r>
        <w:t xml:space="preserve"> dem </w:t>
      </w:r>
      <w:proofErr w:type="spellStart"/>
      <w:r>
        <w:t>hymel</w:t>
      </w:r>
      <w:proofErr w:type="spellEnd"/>
      <w:r>
        <w:t xml:space="preserve"> / </w:t>
      </w:r>
      <w:proofErr w:type="spellStart"/>
      <w:r>
        <w:t>ainen</w:t>
      </w:r>
      <w:proofErr w:type="spellEnd"/>
      <w:r>
        <w:t xml:space="preserve"> tag der </w:t>
      </w:r>
      <w:proofErr w:type="spellStart"/>
      <w:r>
        <w:t>versoenung</w:t>
      </w:r>
      <w:proofErr w:type="spellEnd"/>
      <w:r>
        <w:t xml:space="preserve"> / </w:t>
      </w:r>
      <w:proofErr w:type="spellStart"/>
      <w:r>
        <w:t>unn</w:t>
      </w:r>
      <w:proofErr w:type="spellEnd"/>
      <w:r>
        <w:t xml:space="preserve"> </w:t>
      </w:r>
      <w:proofErr w:type="spellStart"/>
      <w:r>
        <w:t>rayn</w:t>
      </w:r>
      <w:proofErr w:type="spellEnd"/>
      <w:r>
        <w:t xml:space="preserve"> </w:t>
      </w:r>
      <w:proofErr w:type="spellStart"/>
      <w:r>
        <w:t>machung</w:t>
      </w:r>
      <w:proofErr w:type="spellEnd"/>
      <w:r>
        <w:t xml:space="preserve"> / und des </w:t>
      </w:r>
      <w:proofErr w:type="spellStart"/>
      <w:r>
        <w:t>anfechtens</w:t>
      </w:r>
      <w:proofErr w:type="spellEnd"/>
      <w:r>
        <w:t xml:space="preserve"> / und </w:t>
      </w:r>
      <w:proofErr w:type="spellStart"/>
      <w:r>
        <w:t>seyner</w:t>
      </w:r>
      <w:proofErr w:type="spellEnd"/>
      <w:r>
        <w:t xml:space="preserve"> </w:t>
      </w:r>
      <w:proofErr w:type="spellStart"/>
      <w:r>
        <w:t>zucht</w:t>
      </w:r>
      <w:proofErr w:type="spellEnd"/>
      <w:r>
        <w:t xml:space="preserve"> nennet. Das alles / der </w:t>
      </w:r>
      <w:proofErr w:type="spellStart"/>
      <w:r>
        <w:t>gayst</w:t>
      </w:r>
      <w:proofErr w:type="spellEnd"/>
      <w:r>
        <w:t xml:space="preserve"> der </w:t>
      </w:r>
      <w:proofErr w:type="spellStart"/>
      <w:r>
        <w:t>forcht</w:t>
      </w:r>
      <w:proofErr w:type="spellEnd"/>
      <w:r>
        <w:t xml:space="preserve"> </w:t>
      </w:r>
      <w:proofErr w:type="spellStart"/>
      <w:r>
        <w:t>wirckt</w:t>
      </w:r>
      <w:proofErr w:type="spellEnd"/>
      <w:r>
        <w:t xml:space="preserve"> / und durch </w:t>
      </w:r>
      <w:proofErr w:type="spellStart"/>
      <w:r>
        <w:t>dei</w:t>
      </w:r>
      <w:proofErr w:type="spellEnd"/>
      <w:r>
        <w:t xml:space="preserve"> </w:t>
      </w:r>
      <w:proofErr w:type="spellStart"/>
      <w:r>
        <w:t>eusserliche</w:t>
      </w:r>
      <w:proofErr w:type="spellEnd"/>
      <w:r>
        <w:t xml:space="preserve"> </w:t>
      </w:r>
      <w:proofErr w:type="spellStart"/>
      <w:r>
        <w:t>geberde</w:t>
      </w:r>
      <w:proofErr w:type="spellEnd"/>
      <w:r>
        <w:t xml:space="preserve"> / des </w:t>
      </w:r>
      <w:proofErr w:type="spellStart"/>
      <w:r>
        <w:t>sabbats</w:t>
      </w:r>
      <w:proofErr w:type="spellEnd"/>
      <w:r>
        <w:t xml:space="preserve"> / </w:t>
      </w:r>
      <w:proofErr w:type="spellStart"/>
      <w:r>
        <w:t>bedewt</w:t>
      </w:r>
      <w:proofErr w:type="spellEnd"/>
      <w:r>
        <w:t xml:space="preserve"> ist. In unserm </w:t>
      </w:r>
      <w:proofErr w:type="spellStart"/>
      <w:r>
        <w:t>sabbat</w:t>
      </w:r>
      <w:proofErr w:type="spellEnd"/>
      <w:r>
        <w:t xml:space="preserve"> ist </w:t>
      </w:r>
      <w:proofErr w:type="spellStart"/>
      <w:r>
        <w:t>forcht</w:t>
      </w:r>
      <w:proofErr w:type="spellEnd"/>
      <w:r>
        <w:t xml:space="preserve"> und </w:t>
      </w:r>
      <w:proofErr w:type="spellStart"/>
      <w:r>
        <w:t>arbayt</w:t>
      </w:r>
      <w:proofErr w:type="spellEnd"/>
      <w:r>
        <w:t xml:space="preserve">. </w:t>
      </w:r>
      <w:proofErr w:type="spellStart"/>
      <w:r>
        <w:t>Syntemal</w:t>
      </w:r>
      <w:proofErr w:type="spellEnd"/>
      <w:r>
        <w:t xml:space="preserve"> wir uns </w:t>
      </w:r>
      <w:proofErr w:type="spellStart"/>
      <w:r>
        <w:t>fürsehen</w:t>
      </w:r>
      <w:proofErr w:type="spellEnd"/>
      <w:r>
        <w:t xml:space="preserve"> </w:t>
      </w:r>
      <w:proofErr w:type="spellStart"/>
      <w:r>
        <w:t>unn</w:t>
      </w:r>
      <w:proofErr w:type="spellEnd"/>
      <w:r>
        <w:t xml:space="preserve"> </w:t>
      </w:r>
      <w:proofErr w:type="spellStart"/>
      <w:r>
        <w:t>sorgfeltigklich</w:t>
      </w:r>
      <w:proofErr w:type="spellEnd"/>
      <w:r>
        <w:t xml:space="preserve"> </w:t>
      </w:r>
      <w:proofErr w:type="spellStart"/>
      <w:r>
        <w:t>bewaren</w:t>
      </w:r>
      <w:proofErr w:type="spellEnd"/>
      <w:r>
        <w:t xml:space="preserve"> </w:t>
      </w:r>
      <w:proofErr w:type="spellStart"/>
      <w:r>
        <w:t>muessen</w:t>
      </w:r>
      <w:proofErr w:type="spellEnd"/>
      <w:r>
        <w:t xml:space="preserve"> / das wir an nichts kleben oder hangen / das uns in der </w:t>
      </w:r>
      <w:proofErr w:type="spellStart"/>
      <w:r>
        <w:t>haylwertigkait</w:t>
      </w:r>
      <w:proofErr w:type="spellEnd"/>
      <w:r>
        <w:t xml:space="preserve"> hindern </w:t>
      </w:r>
      <w:proofErr w:type="spellStart"/>
      <w:r>
        <w:t>moeg</w:t>
      </w:r>
      <w:proofErr w:type="spellEnd"/>
      <w:r>
        <w:t xml:space="preserve"> / sonder vor alle den fliehen das wider die </w:t>
      </w:r>
      <w:proofErr w:type="spellStart"/>
      <w:r>
        <w:t>hayligkait</w:t>
      </w:r>
      <w:proofErr w:type="spellEnd"/>
      <w:r>
        <w:t xml:space="preserve"> seyn </w:t>
      </w:r>
      <w:proofErr w:type="spellStart"/>
      <w:r>
        <w:t>moechte</w:t>
      </w:r>
      <w:proofErr w:type="spellEnd"/>
      <w:r>
        <w:t xml:space="preserve"> / die fluchte aber von </w:t>
      </w:r>
      <w:proofErr w:type="spellStart"/>
      <w:r>
        <w:t>boeßen</w:t>
      </w:r>
      <w:proofErr w:type="spellEnd"/>
      <w:r>
        <w:t xml:space="preserve"> hat mich sich </w:t>
      </w:r>
      <w:proofErr w:type="spellStart"/>
      <w:r>
        <w:t>arbayt</w:t>
      </w:r>
      <w:proofErr w:type="spellEnd"/>
      <w:r>
        <w:t xml:space="preserve">. </w:t>
      </w:r>
      <w:proofErr w:type="spellStart"/>
      <w:r>
        <w:t>Darumb</w:t>
      </w:r>
      <w:proofErr w:type="spellEnd"/>
      <w:r>
        <w:t xml:space="preserve"> </w:t>
      </w:r>
      <w:proofErr w:type="spellStart"/>
      <w:r>
        <w:t>muessen</w:t>
      </w:r>
      <w:proofErr w:type="spellEnd"/>
      <w:r>
        <w:t xml:space="preserve"> wir in </w:t>
      </w:r>
      <w:proofErr w:type="spellStart"/>
      <w:r>
        <w:t>forcht</w:t>
      </w:r>
      <w:proofErr w:type="spellEnd"/>
      <w:r>
        <w:t xml:space="preserve"> und bitter </w:t>
      </w:r>
      <w:proofErr w:type="spellStart"/>
      <w:r>
        <w:t>gelassenhait</w:t>
      </w:r>
      <w:proofErr w:type="spellEnd"/>
      <w:r>
        <w:t xml:space="preserve"> </w:t>
      </w:r>
      <w:proofErr w:type="spellStart"/>
      <w:r>
        <w:t>steen</w:t>
      </w:r>
      <w:proofErr w:type="spellEnd"/>
      <w:r>
        <w:t xml:space="preserve"> / der dinge aller / so uns </w:t>
      </w:r>
      <w:proofErr w:type="spellStart"/>
      <w:r>
        <w:t>zeytlich</w:t>
      </w:r>
      <w:proofErr w:type="spellEnd"/>
      <w:r>
        <w:t xml:space="preserve"> anhangen und </w:t>
      </w:r>
      <w:proofErr w:type="spellStart"/>
      <w:r>
        <w:t>umbsteen</w:t>
      </w:r>
      <w:proofErr w:type="spellEnd"/>
      <w:r>
        <w:t xml:space="preserve"> / auf das wir </w:t>
      </w:r>
      <w:proofErr w:type="spellStart"/>
      <w:r>
        <w:t>sy</w:t>
      </w:r>
      <w:proofErr w:type="spellEnd"/>
      <w:r>
        <w:t xml:space="preserve"> / </w:t>
      </w:r>
      <w:proofErr w:type="spellStart"/>
      <w:r>
        <w:t>ye</w:t>
      </w:r>
      <w:proofErr w:type="spellEnd"/>
      <w:r>
        <w:t xml:space="preserve"> </w:t>
      </w:r>
      <w:proofErr w:type="spellStart"/>
      <w:r>
        <w:t>nit</w:t>
      </w:r>
      <w:proofErr w:type="spellEnd"/>
      <w:r>
        <w:t xml:space="preserve"> für </w:t>
      </w:r>
      <w:proofErr w:type="spellStart"/>
      <w:r>
        <w:t>got</w:t>
      </w:r>
      <w:proofErr w:type="spellEnd"/>
      <w:r>
        <w:t xml:space="preserve"> </w:t>
      </w:r>
      <w:proofErr w:type="spellStart"/>
      <w:r>
        <w:t>annemen</w:t>
      </w:r>
      <w:proofErr w:type="spellEnd"/>
      <w:r>
        <w:t xml:space="preserve"> / und in Creaturen / </w:t>
      </w:r>
      <w:proofErr w:type="spellStart"/>
      <w:r>
        <w:t>lust</w:t>
      </w:r>
      <w:proofErr w:type="spellEnd"/>
      <w:r>
        <w:t xml:space="preserve"> / </w:t>
      </w:r>
      <w:proofErr w:type="spellStart"/>
      <w:r>
        <w:t>trost</w:t>
      </w:r>
      <w:proofErr w:type="spellEnd"/>
      <w:r>
        <w:t xml:space="preserve"> / </w:t>
      </w:r>
      <w:proofErr w:type="spellStart"/>
      <w:r>
        <w:t>hilff</w:t>
      </w:r>
      <w:proofErr w:type="spellEnd"/>
      <w:r>
        <w:t xml:space="preserve"> / oder </w:t>
      </w:r>
      <w:proofErr w:type="spellStart"/>
      <w:r>
        <w:t>radt</w:t>
      </w:r>
      <w:proofErr w:type="spellEnd"/>
      <w:r>
        <w:t xml:space="preserve"> suchen / und die </w:t>
      </w:r>
      <w:proofErr w:type="spellStart"/>
      <w:r>
        <w:t>eere</w:t>
      </w:r>
      <w:proofErr w:type="spellEnd"/>
      <w:r>
        <w:t xml:space="preserve"> unserm Gotte / damit abbrechen </w:t>
      </w:r>
      <w:proofErr w:type="spellStart"/>
      <w:r>
        <w:t>unnd</w:t>
      </w:r>
      <w:proofErr w:type="spellEnd"/>
      <w:r>
        <w:t xml:space="preserve"> entziehen. </w:t>
      </w:r>
      <w:proofErr w:type="spellStart"/>
      <w:r>
        <w:t>Darynn</w:t>
      </w:r>
      <w:proofErr w:type="spellEnd"/>
      <w:r>
        <w:t xml:space="preserve"> wir </w:t>
      </w:r>
      <w:proofErr w:type="spellStart"/>
      <w:r>
        <w:t>gewyßlich</w:t>
      </w:r>
      <w:proofErr w:type="spellEnd"/>
      <w:r>
        <w:t xml:space="preserve"> </w:t>
      </w:r>
      <w:proofErr w:type="spellStart"/>
      <w:r>
        <w:t>muehe</w:t>
      </w:r>
      <w:proofErr w:type="spellEnd"/>
      <w:r>
        <w:t xml:space="preserve"> und </w:t>
      </w:r>
      <w:proofErr w:type="spellStart"/>
      <w:r>
        <w:t>arbayt</w:t>
      </w:r>
      <w:proofErr w:type="spellEnd"/>
      <w:r>
        <w:t xml:space="preserve"> haben alle </w:t>
      </w:r>
      <w:proofErr w:type="spellStart"/>
      <w:r>
        <w:t>weyl</w:t>
      </w:r>
      <w:proofErr w:type="spellEnd"/>
      <w:r>
        <w:t xml:space="preserve"> wir in der </w:t>
      </w:r>
      <w:proofErr w:type="spellStart"/>
      <w:r>
        <w:t>nacht</w:t>
      </w:r>
      <w:proofErr w:type="spellEnd"/>
      <w:r>
        <w:t xml:space="preserve"> seyn / und mit </w:t>
      </w:r>
      <w:proofErr w:type="spellStart"/>
      <w:r>
        <w:t>arbayt</w:t>
      </w:r>
      <w:proofErr w:type="spellEnd"/>
      <w:r>
        <w:t xml:space="preserve"> das </w:t>
      </w:r>
      <w:proofErr w:type="spellStart"/>
      <w:r>
        <w:t>liecht</w:t>
      </w:r>
      <w:proofErr w:type="spellEnd"/>
      <w:r>
        <w:t xml:space="preserve"> erwischen / </w:t>
      </w:r>
      <w:proofErr w:type="spellStart"/>
      <w:r>
        <w:t>unn</w:t>
      </w:r>
      <w:proofErr w:type="spellEnd"/>
      <w:r>
        <w:t xml:space="preserve"> </w:t>
      </w:r>
      <w:proofErr w:type="spellStart"/>
      <w:r>
        <w:t>jm</w:t>
      </w:r>
      <w:proofErr w:type="spellEnd"/>
      <w:r>
        <w:t xml:space="preserve"> </w:t>
      </w:r>
      <w:proofErr w:type="spellStart"/>
      <w:r>
        <w:t>nachvolgen</w:t>
      </w:r>
      <w:proofErr w:type="spellEnd"/>
      <w:r>
        <w:t xml:space="preserve"> / </w:t>
      </w:r>
      <w:proofErr w:type="spellStart"/>
      <w:r>
        <w:t>auff</w:t>
      </w:r>
      <w:proofErr w:type="spellEnd"/>
      <w:r>
        <w:t xml:space="preserve"> das wir nicht / im </w:t>
      </w:r>
      <w:proofErr w:type="spellStart"/>
      <w:r>
        <w:t>finsternuß</w:t>
      </w:r>
      <w:proofErr w:type="spellEnd"/>
      <w:r>
        <w:t xml:space="preserve"> irren </w:t>
      </w:r>
      <w:proofErr w:type="spellStart"/>
      <w:r>
        <w:t>geen</w:t>
      </w:r>
      <w:proofErr w:type="spellEnd"/>
      <w:r>
        <w:t xml:space="preserve">. </w:t>
      </w:r>
    </w:p>
    <w:p w14:paraId="0B2ADF88" w14:textId="77777777" w:rsidR="003E64A2" w:rsidRDefault="003E64A2" w:rsidP="003E64A2">
      <w:pPr>
        <w:pStyle w:val="StandardWeb"/>
      </w:pPr>
      <w:r>
        <w:t xml:space="preserve">Nu muß </w:t>
      </w:r>
      <w:proofErr w:type="spellStart"/>
      <w:r>
        <w:t>dise</w:t>
      </w:r>
      <w:proofErr w:type="spellEnd"/>
      <w:r>
        <w:t xml:space="preserve"> </w:t>
      </w:r>
      <w:proofErr w:type="spellStart"/>
      <w:r>
        <w:t>zeytliche</w:t>
      </w:r>
      <w:proofErr w:type="spellEnd"/>
      <w:r>
        <w:t xml:space="preserve"> </w:t>
      </w:r>
      <w:proofErr w:type="spellStart"/>
      <w:r>
        <w:t>arbayt</w:t>
      </w:r>
      <w:proofErr w:type="spellEnd"/>
      <w:r>
        <w:t xml:space="preserve"> </w:t>
      </w:r>
      <w:proofErr w:type="spellStart"/>
      <w:r>
        <w:t>vergeen</w:t>
      </w:r>
      <w:proofErr w:type="spellEnd"/>
      <w:r>
        <w:t xml:space="preserve"> / und angst und </w:t>
      </w:r>
      <w:proofErr w:type="spellStart"/>
      <w:r>
        <w:t>forcht</w:t>
      </w:r>
      <w:proofErr w:type="spellEnd"/>
      <w:r>
        <w:t xml:space="preserve"> </w:t>
      </w:r>
      <w:proofErr w:type="spellStart"/>
      <w:r>
        <w:t>auff</w:t>
      </w:r>
      <w:proofErr w:type="spellEnd"/>
      <w:r>
        <w:t xml:space="preserve"> </w:t>
      </w:r>
      <w:proofErr w:type="spellStart"/>
      <w:r>
        <w:t>hoeren</w:t>
      </w:r>
      <w:proofErr w:type="spellEnd"/>
      <w:r>
        <w:t xml:space="preserve"> / und </w:t>
      </w:r>
      <w:proofErr w:type="spellStart"/>
      <w:r>
        <w:t>gelassenhait</w:t>
      </w:r>
      <w:proofErr w:type="spellEnd"/>
      <w:r>
        <w:t xml:space="preserve"> in </w:t>
      </w:r>
      <w:proofErr w:type="spellStart"/>
      <w:r>
        <w:t>ungelassenhait</w:t>
      </w:r>
      <w:proofErr w:type="spellEnd"/>
      <w:r>
        <w:t xml:space="preserve"> kommen / </w:t>
      </w:r>
      <w:proofErr w:type="spellStart"/>
      <w:r>
        <w:t>unnd</w:t>
      </w:r>
      <w:proofErr w:type="spellEnd"/>
      <w:r>
        <w:t xml:space="preserve"> der </w:t>
      </w:r>
      <w:proofErr w:type="spellStart"/>
      <w:r>
        <w:t>mensch</w:t>
      </w:r>
      <w:proofErr w:type="spellEnd"/>
      <w:r>
        <w:t xml:space="preserve"> muß </w:t>
      </w:r>
      <w:proofErr w:type="spellStart"/>
      <w:r>
        <w:t>sorgloß</w:t>
      </w:r>
      <w:proofErr w:type="spellEnd"/>
      <w:r>
        <w:t xml:space="preserve"> werden / gegen allem / das </w:t>
      </w:r>
      <w:proofErr w:type="spellStart"/>
      <w:r>
        <w:t>jn</w:t>
      </w:r>
      <w:proofErr w:type="spellEnd"/>
      <w:r>
        <w:t xml:space="preserve"> hindern mag / </w:t>
      </w:r>
      <w:proofErr w:type="spellStart"/>
      <w:r>
        <w:t>hayligkait</w:t>
      </w:r>
      <w:proofErr w:type="spellEnd"/>
      <w:r>
        <w:t xml:space="preserve"> von Gott zu </w:t>
      </w:r>
      <w:proofErr w:type="spellStart"/>
      <w:r>
        <w:t>entpfahen</w:t>
      </w:r>
      <w:proofErr w:type="spellEnd"/>
      <w:r>
        <w:t xml:space="preserve">. </w:t>
      </w:r>
      <w:proofErr w:type="spellStart"/>
      <w:r>
        <w:t>Darumb</w:t>
      </w:r>
      <w:proofErr w:type="spellEnd"/>
      <w:r>
        <w:t xml:space="preserve"> </w:t>
      </w:r>
      <w:proofErr w:type="spellStart"/>
      <w:r>
        <w:t>wirdt</w:t>
      </w:r>
      <w:proofErr w:type="spellEnd"/>
      <w:r>
        <w:t xml:space="preserve"> in </w:t>
      </w:r>
      <w:proofErr w:type="spellStart"/>
      <w:r>
        <w:t>zukünfftiger</w:t>
      </w:r>
      <w:proofErr w:type="spellEnd"/>
      <w:r>
        <w:t xml:space="preserve"> </w:t>
      </w:r>
      <w:proofErr w:type="spellStart"/>
      <w:r>
        <w:t>ruwe</w:t>
      </w:r>
      <w:proofErr w:type="spellEnd"/>
      <w:r>
        <w:t xml:space="preserve"> </w:t>
      </w:r>
      <w:proofErr w:type="spellStart"/>
      <w:r>
        <w:t>ain</w:t>
      </w:r>
      <w:proofErr w:type="spellEnd"/>
      <w:r>
        <w:t xml:space="preserve"> heller </w:t>
      </w:r>
      <w:proofErr w:type="spellStart"/>
      <w:r>
        <w:t>verstendiger</w:t>
      </w:r>
      <w:proofErr w:type="spellEnd"/>
      <w:r>
        <w:t xml:space="preserve"> tag werden / und </w:t>
      </w:r>
      <w:proofErr w:type="spellStart"/>
      <w:r>
        <w:t>ruwe</w:t>
      </w:r>
      <w:proofErr w:type="spellEnd"/>
      <w:r>
        <w:t xml:space="preserve"> </w:t>
      </w:r>
      <w:proofErr w:type="spellStart"/>
      <w:r>
        <w:t>one</w:t>
      </w:r>
      <w:proofErr w:type="spellEnd"/>
      <w:r>
        <w:t xml:space="preserve"> </w:t>
      </w:r>
      <w:proofErr w:type="spellStart"/>
      <w:r>
        <w:t>arbayt</w:t>
      </w:r>
      <w:proofErr w:type="spellEnd"/>
      <w:r>
        <w:t xml:space="preserve">. Als </w:t>
      </w:r>
      <w:proofErr w:type="spellStart"/>
      <w:r>
        <w:t>liechte</w:t>
      </w:r>
      <w:proofErr w:type="spellEnd"/>
      <w:r>
        <w:t xml:space="preserve"> </w:t>
      </w:r>
      <w:proofErr w:type="spellStart"/>
      <w:r>
        <w:t>one</w:t>
      </w:r>
      <w:proofErr w:type="spellEnd"/>
      <w:r>
        <w:t xml:space="preserve"> </w:t>
      </w:r>
      <w:proofErr w:type="spellStart"/>
      <w:r>
        <w:t>finsternuß</w:t>
      </w:r>
      <w:proofErr w:type="spellEnd"/>
      <w:r>
        <w:t xml:space="preserve">. Wenn der oberste Sabbat </w:t>
      </w:r>
      <w:proofErr w:type="spellStart"/>
      <w:r>
        <w:t>hatt</w:t>
      </w:r>
      <w:proofErr w:type="spellEnd"/>
      <w:r>
        <w:t xml:space="preserve"> </w:t>
      </w:r>
      <w:proofErr w:type="spellStart"/>
      <w:r>
        <w:t>seyne</w:t>
      </w:r>
      <w:proofErr w:type="spellEnd"/>
      <w:r>
        <w:t xml:space="preserve"> </w:t>
      </w:r>
      <w:proofErr w:type="spellStart"/>
      <w:r>
        <w:t>wurtzlen</w:t>
      </w:r>
      <w:proofErr w:type="spellEnd"/>
      <w:r>
        <w:t xml:space="preserve"> da selbst </w:t>
      </w:r>
      <w:proofErr w:type="spellStart"/>
      <w:r>
        <w:t>außgestrackt</w:t>
      </w:r>
      <w:proofErr w:type="spellEnd"/>
      <w:r>
        <w:t xml:space="preserve"> </w:t>
      </w:r>
      <w:proofErr w:type="spellStart"/>
      <w:r>
        <w:t>auff</w:t>
      </w:r>
      <w:proofErr w:type="spellEnd"/>
      <w:r>
        <w:t xml:space="preserve"> die </w:t>
      </w:r>
      <w:proofErr w:type="spellStart"/>
      <w:r>
        <w:t>hoeheste</w:t>
      </w:r>
      <w:proofErr w:type="spellEnd"/>
      <w:r>
        <w:t xml:space="preserve"> </w:t>
      </w:r>
      <w:proofErr w:type="spellStart"/>
      <w:r>
        <w:t>Jubelzeyt</w:t>
      </w:r>
      <w:proofErr w:type="spellEnd"/>
      <w:r>
        <w:t xml:space="preserve"> / da volle lieb </w:t>
      </w:r>
      <w:proofErr w:type="spellStart"/>
      <w:r>
        <w:t>gantz</w:t>
      </w:r>
      <w:proofErr w:type="spellEnd"/>
      <w:r>
        <w:t xml:space="preserve"> </w:t>
      </w:r>
      <w:proofErr w:type="spellStart"/>
      <w:r>
        <w:t>ruwe</w:t>
      </w:r>
      <w:proofErr w:type="spellEnd"/>
      <w:r>
        <w:t xml:space="preserve"> / nichts dann </w:t>
      </w:r>
      <w:proofErr w:type="spellStart"/>
      <w:r>
        <w:t>unaußsprechliche</w:t>
      </w:r>
      <w:proofErr w:type="spellEnd"/>
      <w:r>
        <w:t xml:space="preserve"> / </w:t>
      </w:r>
      <w:proofErr w:type="spellStart"/>
      <w:r>
        <w:t>hymelische</w:t>
      </w:r>
      <w:proofErr w:type="spellEnd"/>
      <w:r>
        <w:t xml:space="preserve"> / ewige </w:t>
      </w:r>
      <w:proofErr w:type="spellStart"/>
      <w:r>
        <w:t>froeligkait</w:t>
      </w:r>
      <w:proofErr w:type="spellEnd"/>
      <w:r>
        <w:t xml:space="preserve"> und </w:t>
      </w:r>
      <w:proofErr w:type="spellStart"/>
      <w:r>
        <w:t>freyhait</w:t>
      </w:r>
      <w:proofErr w:type="spellEnd"/>
      <w:r>
        <w:t xml:space="preserve"> seyn </w:t>
      </w:r>
      <w:proofErr w:type="spellStart"/>
      <w:r>
        <w:t>wirdt</w:t>
      </w:r>
      <w:proofErr w:type="spellEnd"/>
      <w:r>
        <w:t xml:space="preserve">. Wenn da </w:t>
      </w:r>
      <w:proofErr w:type="spellStart"/>
      <w:r>
        <w:t>selbest</w:t>
      </w:r>
      <w:proofErr w:type="spellEnd"/>
      <w:r>
        <w:t xml:space="preserve"> </w:t>
      </w:r>
      <w:proofErr w:type="spellStart"/>
      <w:r>
        <w:t>wirdt</w:t>
      </w:r>
      <w:proofErr w:type="spellEnd"/>
      <w:r>
        <w:t xml:space="preserve"> der </w:t>
      </w:r>
      <w:proofErr w:type="spellStart"/>
      <w:r>
        <w:t>mensch</w:t>
      </w:r>
      <w:proofErr w:type="spellEnd"/>
      <w:r>
        <w:t xml:space="preserve"> </w:t>
      </w:r>
      <w:proofErr w:type="spellStart"/>
      <w:r>
        <w:t>seynes</w:t>
      </w:r>
      <w:proofErr w:type="spellEnd"/>
      <w:r>
        <w:t xml:space="preserve"> erlitten </w:t>
      </w:r>
      <w:proofErr w:type="spellStart"/>
      <w:r>
        <w:t>schadens</w:t>
      </w:r>
      <w:proofErr w:type="spellEnd"/>
      <w:r>
        <w:t xml:space="preserve"> (und alles </w:t>
      </w:r>
      <w:proofErr w:type="spellStart"/>
      <w:r>
        <w:t>ubels</w:t>
      </w:r>
      <w:proofErr w:type="spellEnd"/>
      <w:r>
        <w:t xml:space="preserve"> / </w:t>
      </w:r>
      <w:proofErr w:type="spellStart"/>
      <w:r>
        <w:t>zeytlich</w:t>
      </w:r>
      <w:proofErr w:type="spellEnd"/>
      <w:r>
        <w:t xml:space="preserve"> allhie erlitten) </w:t>
      </w:r>
      <w:proofErr w:type="spellStart"/>
      <w:r>
        <w:t>indechtig</w:t>
      </w:r>
      <w:proofErr w:type="spellEnd"/>
      <w:r>
        <w:t xml:space="preserve"> seyn / </w:t>
      </w:r>
      <w:proofErr w:type="spellStart"/>
      <w:r>
        <w:t>unnd</w:t>
      </w:r>
      <w:proofErr w:type="spellEnd"/>
      <w:r>
        <w:t xml:space="preserve"> in ewigem </w:t>
      </w:r>
      <w:proofErr w:type="spellStart"/>
      <w:r>
        <w:t>gedaechtnus</w:t>
      </w:r>
      <w:proofErr w:type="spellEnd"/>
      <w:r>
        <w:t xml:space="preserve"> behalten. Nemlich / alles das </w:t>
      </w:r>
      <w:proofErr w:type="spellStart"/>
      <w:r>
        <w:t>jn</w:t>
      </w:r>
      <w:proofErr w:type="spellEnd"/>
      <w:r>
        <w:t xml:space="preserve"> / an </w:t>
      </w:r>
      <w:proofErr w:type="spellStart"/>
      <w:r>
        <w:t>gottes</w:t>
      </w:r>
      <w:proofErr w:type="spellEnd"/>
      <w:r>
        <w:t xml:space="preserve"> </w:t>
      </w:r>
      <w:proofErr w:type="spellStart"/>
      <w:r>
        <w:t>kunst</w:t>
      </w:r>
      <w:proofErr w:type="spellEnd"/>
      <w:r>
        <w:t xml:space="preserve"> verhindert / und </w:t>
      </w:r>
      <w:proofErr w:type="spellStart"/>
      <w:r>
        <w:t>wirdt</w:t>
      </w:r>
      <w:proofErr w:type="spellEnd"/>
      <w:r>
        <w:t xml:space="preserve"> sicher / das </w:t>
      </w:r>
      <w:proofErr w:type="spellStart"/>
      <w:r>
        <w:t>jm</w:t>
      </w:r>
      <w:proofErr w:type="spellEnd"/>
      <w:r>
        <w:t xml:space="preserve"> </w:t>
      </w:r>
      <w:proofErr w:type="spellStart"/>
      <w:r>
        <w:t>hinfür</w:t>
      </w:r>
      <w:proofErr w:type="spellEnd"/>
      <w:r>
        <w:t xml:space="preserve"> / in dem hohen Sabbat / </w:t>
      </w:r>
      <w:proofErr w:type="spellStart"/>
      <w:r>
        <w:t>kain</w:t>
      </w:r>
      <w:proofErr w:type="spellEnd"/>
      <w:r>
        <w:t xml:space="preserve"> </w:t>
      </w:r>
      <w:proofErr w:type="spellStart"/>
      <w:r>
        <w:t>verhindernuß</w:t>
      </w:r>
      <w:proofErr w:type="spellEnd"/>
      <w:r>
        <w:t xml:space="preserve"> </w:t>
      </w:r>
      <w:proofErr w:type="spellStart"/>
      <w:r>
        <w:t>mer</w:t>
      </w:r>
      <w:proofErr w:type="spellEnd"/>
      <w:r>
        <w:t xml:space="preserve"> hindern </w:t>
      </w:r>
      <w:proofErr w:type="spellStart"/>
      <w:r>
        <w:t>unn</w:t>
      </w:r>
      <w:proofErr w:type="spellEnd"/>
      <w:r>
        <w:t xml:space="preserve"> </w:t>
      </w:r>
      <w:proofErr w:type="spellStart"/>
      <w:r>
        <w:t>anrueren</w:t>
      </w:r>
      <w:proofErr w:type="spellEnd"/>
      <w:r>
        <w:t xml:space="preserve"> mag das </w:t>
      </w:r>
      <w:proofErr w:type="spellStart"/>
      <w:r>
        <w:t>versteet</w:t>
      </w:r>
      <w:proofErr w:type="spellEnd"/>
      <w:r>
        <w:t xml:space="preserve"> er durch den </w:t>
      </w:r>
      <w:proofErr w:type="spellStart"/>
      <w:r>
        <w:t>gayst</w:t>
      </w:r>
      <w:proofErr w:type="spellEnd"/>
      <w:r>
        <w:t xml:space="preserve"> / der </w:t>
      </w:r>
      <w:proofErr w:type="spellStart"/>
      <w:r>
        <w:t>jn</w:t>
      </w:r>
      <w:proofErr w:type="spellEnd"/>
      <w:r>
        <w:t xml:space="preserve"> mit </w:t>
      </w:r>
      <w:proofErr w:type="spellStart"/>
      <w:r>
        <w:t>ruwe</w:t>
      </w:r>
      <w:proofErr w:type="spellEnd"/>
      <w:r>
        <w:t xml:space="preserve"> erfüllet hat denn der </w:t>
      </w:r>
      <w:proofErr w:type="spellStart"/>
      <w:r>
        <w:t>Gayst</w:t>
      </w:r>
      <w:proofErr w:type="spellEnd"/>
      <w:r>
        <w:t xml:space="preserve"> der </w:t>
      </w:r>
      <w:proofErr w:type="spellStart"/>
      <w:r>
        <w:t>forcht</w:t>
      </w:r>
      <w:proofErr w:type="spellEnd"/>
      <w:r>
        <w:t xml:space="preserve"> </w:t>
      </w:r>
      <w:proofErr w:type="spellStart"/>
      <w:r>
        <w:t>wirt</w:t>
      </w:r>
      <w:proofErr w:type="spellEnd"/>
      <w:r>
        <w:t xml:space="preserve"> </w:t>
      </w:r>
      <w:proofErr w:type="spellStart"/>
      <w:r>
        <w:t>volendet</w:t>
      </w:r>
      <w:proofErr w:type="spellEnd"/>
      <w:r>
        <w:t xml:space="preserve"> / der den geschaffen </w:t>
      </w:r>
      <w:proofErr w:type="spellStart"/>
      <w:r>
        <w:t>gayst</w:t>
      </w:r>
      <w:proofErr w:type="spellEnd"/>
      <w:r>
        <w:t xml:space="preserve"> </w:t>
      </w:r>
      <w:proofErr w:type="spellStart"/>
      <w:r>
        <w:t>auffs</w:t>
      </w:r>
      <w:proofErr w:type="spellEnd"/>
      <w:r>
        <w:t xml:space="preserve"> </w:t>
      </w:r>
      <w:proofErr w:type="spellStart"/>
      <w:r>
        <w:t>hoechste</w:t>
      </w:r>
      <w:proofErr w:type="spellEnd"/>
      <w:r>
        <w:t xml:space="preserve"> </w:t>
      </w:r>
      <w:proofErr w:type="spellStart"/>
      <w:r>
        <w:t>auß</w:t>
      </w:r>
      <w:proofErr w:type="spellEnd"/>
      <w:r>
        <w:t xml:space="preserve"> </w:t>
      </w:r>
      <w:proofErr w:type="spellStart"/>
      <w:r>
        <w:t>gebraytt</w:t>
      </w:r>
      <w:proofErr w:type="spellEnd"/>
      <w:r>
        <w:t xml:space="preserve"> </w:t>
      </w:r>
      <w:proofErr w:type="spellStart"/>
      <w:r>
        <w:t>unnd</w:t>
      </w:r>
      <w:proofErr w:type="spellEnd"/>
      <w:r>
        <w:t xml:space="preserve"> </w:t>
      </w:r>
      <w:proofErr w:type="spellStart"/>
      <w:r>
        <w:t>auß</w:t>
      </w:r>
      <w:proofErr w:type="spellEnd"/>
      <w:r>
        <w:t xml:space="preserve"> gestreckt hat. </w:t>
      </w:r>
    </w:p>
    <w:p w14:paraId="06CE25BF" w14:textId="77777777" w:rsidR="003E64A2" w:rsidRDefault="003E64A2" w:rsidP="003E64A2">
      <w:pPr>
        <w:pStyle w:val="StandardWeb"/>
      </w:pPr>
      <w:r>
        <w:t xml:space="preserve">Allhie haben wir den ersten </w:t>
      </w:r>
      <w:proofErr w:type="spellStart"/>
      <w:r>
        <w:t>einwurff</w:t>
      </w:r>
      <w:proofErr w:type="spellEnd"/>
      <w:r>
        <w:t xml:space="preserve"> </w:t>
      </w:r>
      <w:proofErr w:type="spellStart"/>
      <w:r>
        <w:t>unnd</w:t>
      </w:r>
      <w:proofErr w:type="spellEnd"/>
      <w:r>
        <w:t xml:space="preserve"> </w:t>
      </w:r>
      <w:proofErr w:type="spellStart"/>
      <w:r>
        <w:t>anfang</w:t>
      </w:r>
      <w:proofErr w:type="spellEnd"/>
      <w:r>
        <w:t xml:space="preserve"> des Sabbats und </w:t>
      </w:r>
      <w:proofErr w:type="spellStart"/>
      <w:r>
        <w:t>seind</w:t>
      </w:r>
      <w:proofErr w:type="spellEnd"/>
      <w:r>
        <w:t xml:space="preserve"> knechte. Dort haben wir / </w:t>
      </w:r>
      <w:proofErr w:type="spellStart"/>
      <w:r>
        <w:t>ain</w:t>
      </w:r>
      <w:proofErr w:type="spellEnd"/>
      <w:r>
        <w:t xml:space="preserve"> </w:t>
      </w:r>
      <w:proofErr w:type="spellStart"/>
      <w:r>
        <w:t>yeder</w:t>
      </w:r>
      <w:proofErr w:type="spellEnd"/>
      <w:r>
        <w:t xml:space="preserve"> nach </w:t>
      </w:r>
      <w:proofErr w:type="spellStart"/>
      <w:r>
        <w:t>seyner</w:t>
      </w:r>
      <w:proofErr w:type="spellEnd"/>
      <w:r>
        <w:t xml:space="preserve"> maß </w:t>
      </w:r>
      <w:proofErr w:type="spellStart"/>
      <w:r>
        <w:t>ain</w:t>
      </w:r>
      <w:proofErr w:type="spellEnd"/>
      <w:r>
        <w:t xml:space="preserve"> </w:t>
      </w:r>
      <w:proofErr w:type="spellStart"/>
      <w:r>
        <w:t>gantz</w:t>
      </w:r>
      <w:proofErr w:type="spellEnd"/>
      <w:r>
        <w:t xml:space="preserve"> </w:t>
      </w:r>
      <w:proofErr w:type="spellStart"/>
      <w:r>
        <w:t>froeliche</w:t>
      </w:r>
      <w:proofErr w:type="spellEnd"/>
      <w:r>
        <w:t xml:space="preserve"> </w:t>
      </w:r>
      <w:proofErr w:type="spellStart"/>
      <w:r>
        <w:t>volkommenhait</w:t>
      </w:r>
      <w:proofErr w:type="spellEnd"/>
      <w:r>
        <w:t xml:space="preserve"> des Sabbats. </w:t>
      </w:r>
    </w:p>
    <w:p w14:paraId="2D8AD2D9" w14:textId="77777777" w:rsidR="003E64A2" w:rsidRDefault="003E64A2" w:rsidP="003E64A2">
      <w:pPr>
        <w:pStyle w:val="StandardWeb"/>
      </w:pPr>
      <w:r>
        <w:t xml:space="preserve">Gott spricht </w:t>
      </w:r>
      <w:proofErr w:type="spellStart"/>
      <w:r>
        <w:t>nit</w:t>
      </w:r>
      <w:proofErr w:type="spellEnd"/>
      <w:r>
        <w:t xml:space="preserve"> vergeblich / der </w:t>
      </w:r>
      <w:proofErr w:type="spellStart"/>
      <w:r>
        <w:t>sibende</w:t>
      </w:r>
      <w:proofErr w:type="spellEnd"/>
      <w:r>
        <w:t xml:space="preserve"> tag ist </w:t>
      </w:r>
      <w:proofErr w:type="spellStart"/>
      <w:r>
        <w:t>ain</w:t>
      </w:r>
      <w:proofErr w:type="spellEnd"/>
      <w:r>
        <w:t xml:space="preserve"> Sabbat der Sabbaten / nach </w:t>
      </w:r>
      <w:proofErr w:type="spellStart"/>
      <w:r>
        <w:t>Hebraischer</w:t>
      </w:r>
      <w:proofErr w:type="spellEnd"/>
      <w:r>
        <w:t xml:space="preserve"> sprachen </w:t>
      </w:r>
      <w:proofErr w:type="spellStart"/>
      <w:r>
        <w:t>inhalt</w:t>
      </w:r>
      <w:proofErr w:type="spellEnd"/>
      <w:r>
        <w:t xml:space="preserve">. Das </w:t>
      </w:r>
      <w:proofErr w:type="spellStart"/>
      <w:r>
        <w:t>ye</w:t>
      </w:r>
      <w:proofErr w:type="spellEnd"/>
      <w:r>
        <w:t xml:space="preserve"> </w:t>
      </w:r>
      <w:proofErr w:type="spellStart"/>
      <w:r>
        <w:t>ain</w:t>
      </w:r>
      <w:proofErr w:type="spellEnd"/>
      <w:r>
        <w:t xml:space="preserve"> Sabbat </w:t>
      </w:r>
      <w:proofErr w:type="spellStart"/>
      <w:r>
        <w:t>solt</w:t>
      </w:r>
      <w:proofErr w:type="spellEnd"/>
      <w:r>
        <w:t xml:space="preserve"> werden / der </w:t>
      </w:r>
      <w:proofErr w:type="spellStart"/>
      <w:r>
        <w:t>ain</w:t>
      </w:r>
      <w:proofErr w:type="spellEnd"/>
      <w:r>
        <w:t xml:space="preserve"> Sabbat aller Sabbaten </w:t>
      </w:r>
      <w:proofErr w:type="spellStart"/>
      <w:r>
        <w:t>were</w:t>
      </w:r>
      <w:proofErr w:type="spellEnd"/>
      <w:r>
        <w:t xml:space="preserve"> / das ist / der da </w:t>
      </w:r>
      <w:proofErr w:type="spellStart"/>
      <w:r>
        <w:t>hoeher</w:t>
      </w:r>
      <w:proofErr w:type="spellEnd"/>
      <w:r>
        <w:t xml:space="preserve"> / edler / </w:t>
      </w:r>
      <w:proofErr w:type="spellStart"/>
      <w:r>
        <w:t>rayner</w:t>
      </w:r>
      <w:proofErr w:type="spellEnd"/>
      <w:r>
        <w:t xml:space="preserve"> / </w:t>
      </w:r>
      <w:proofErr w:type="spellStart"/>
      <w:r>
        <w:t>hailiger</w:t>
      </w:r>
      <w:proofErr w:type="spellEnd"/>
      <w:r>
        <w:t xml:space="preserve"> / </w:t>
      </w:r>
      <w:proofErr w:type="spellStart"/>
      <w:r>
        <w:t>unn</w:t>
      </w:r>
      <w:proofErr w:type="spellEnd"/>
      <w:r>
        <w:t xml:space="preserve"> besser wer / dann alle ander Sabbaten / von </w:t>
      </w:r>
      <w:proofErr w:type="spellStart"/>
      <w:r>
        <w:t>woelchem</w:t>
      </w:r>
      <w:proofErr w:type="spellEnd"/>
      <w:r>
        <w:t xml:space="preserve"> der </w:t>
      </w:r>
      <w:proofErr w:type="spellStart"/>
      <w:r>
        <w:t>mensch</w:t>
      </w:r>
      <w:proofErr w:type="spellEnd"/>
      <w:r>
        <w:t xml:space="preserve"> so hoch </w:t>
      </w:r>
      <w:proofErr w:type="spellStart"/>
      <w:r>
        <w:t>wirt</w:t>
      </w:r>
      <w:proofErr w:type="spellEnd"/>
      <w:r>
        <w:t xml:space="preserve"> </w:t>
      </w:r>
      <w:proofErr w:type="spellStart"/>
      <w:r>
        <w:t>gehayligt</w:t>
      </w:r>
      <w:proofErr w:type="spellEnd"/>
      <w:r>
        <w:t xml:space="preserve"> </w:t>
      </w:r>
      <w:proofErr w:type="spellStart"/>
      <w:r>
        <w:t>unn</w:t>
      </w:r>
      <w:proofErr w:type="spellEnd"/>
      <w:r>
        <w:t xml:space="preserve"> </w:t>
      </w:r>
      <w:proofErr w:type="spellStart"/>
      <w:r>
        <w:t>geraynigt</w:t>
      </w:r>
      <w:proofErr w:type="spellEnd"/>
      <w:r>
        <w:t xml:space="preserve"> / </w:t>
      </w:r>
      <w:proofErr w:type="spellStart"/>
      <w:r>
        <w:t>dz</w:t>
      </w:r>
      <w:proofErr w:type="spellEnd"/>
      <w:r>
        <w:t xml:space="preserve"> er sich der </w:t>
      </w:r>
      <w:proofErr w:type="spellStart"/>
      <w:r>
        <w:t>unhayligen</w:t>
      </w:r>
      <w:proofErr w:type="spellEnd"/>
      <w:r>
        <w:t xml:space="preserve"> </w:t>
      </w:r>
      <w:proofErr w:type="spellStart"/>
      <w:r>
        <w:t>zufellen</w:t>
      </w:r>
      <w:proofErr w:type="spellEnd"/>
      <w:r>
        <w:t xml:space="preserve"> </w:t>
      </w:r>
      <w:proofErr w:type="spellStart"/>
      <w:r>
        <w:t>nit</w:t>
      </w:r>
      <w:proofErr w:type="spellEnd"/>
      <w:r>
        <w:t xml:space="preserve"> </w:t>
      </w:r>
      <w:proofErr w:type="spellStart"/>
      <w:r>
        <w:t>mer</w:t>
      </w:r>
      <w:proofErr w:type="spellEnd"/>
      <w:r>
        <w:t xml:space="preserve"> </w:t>
      </w:r>
      <w:proofErr w:type="spellStart"/>
      <w:r>
        <w:t>darff</w:t>
      </w:r>
      <w:proofErr w:type="spellEnd"/>
      <w:r>
        <w:t xml:space="preserve"> </w:t>
      </w:r>
      <w:proofErr w:type="spellStart"/>
      <w:r>
        <w:t>befaren</w:t>
      </w:r>
      <w:proofErr w:type="spellEnd"/>
      <w:r>
        <w:t xml:space="preserve">. Aber </w:t>
      </w:r>
      <w:proofErr w:type="spellStart"/>
      <w:r>
        <w:t>weyl</w:t>
      </w:r>
      <w:proofErr w:type="spellEnd"/>
      <w:r>
        <w:t xml:space="preserve"> er </w:t>
      </w:r>
      <w:proofErr w:type="spellStart"/>
      <w:r>
        <w:t>uber</w:t>
      </w:r>
      <w:proofErr w:type="spellEnd"/>
      <w:r>
        <w:t xml:space="preserve"> alle </w:t>
      </w:r>
      <w:proofErr w:type="spellStart"/>
      <w:r>
        <w:t>zufellige</w:t>
      </w:r>
      <w:proofErr w:type="spellEnd"/>
      <w:r>
        <w:t xml:space="preserve"> </w:t>
      </w:r>
      <w:proofErr w:type="spellStart"/>
      <w:r>
        <w:t>versuchung</w:t>
      </w:r>
      <w:proofErr w:type="spellEnd"/>
      <w:r>
        <w:t xml:space="preserve"> gesetzt. Der </w:t>
      </w:r>
      <w:proofErr w:type="spellStart"/>
      <w:r>
        <w:t>ursach</w:t>
      </w:r>
      <w:proofErr w:type="spellEnd"/>
      <w:r>
        <w:t xml:space="preserve"> halben / ist zu </w:t>
      </w:r>
      <w:proofErr w:type="spellStart"/>
      <w:r>
        <w:t>vermutten</w:t>
      </w:r>
      <w:proofErr w:type="spellEnd"/>
      <w:r>
        <w:t xml:space="preserve"> / das </w:t>
      </w:r>
      <w:proofErr w:type="spellStart"/>
      <w:r>
        <w:t>got</w:t>
      </w:r>
      <w:proofErr w:type="spellEnd"/>
      <w:r>
        <w:t xml:space="preserve"> </w:t>
      </w:r>
      <w:proofErr w:type="spellStart"/>
      <w:r>
        <w:t>zwayerlay</w:t>
      </w:r>
      <w:proofErr w:type="spellEnd"/>
      <w:r>
        <w:t xml:space="preserve"> </w:t>
      </w:r>
      <w:proofErr w:type="spellStart"/>
      <w:r>
        <w:t>wort</w:t>
      </w:r>
      <w:proofErr w:type="spellEnd"/>
      <w:r>
        <w:t xml:space="preserve"> gebraucht / so er den </w:t>
      </w:r>
      <w:proofErr w:type="spellStart"/>
      <w:r>
        <w:t>sabbat</w:t>
      </w:r>
      <w:proofErr w:type="spellEnd"/>
      <w:r>
        <w:t xml:space="preserve"> </w:t>
      </w:r>
      <w:proofErr w:type="spellStart"/>
      <w:r>
        <w:t>gebeüt</w:t>
      </w:r>
      <w:proofErr w:type="spellEnd"/>
      <w:r>
        <w:t xml:space="preserve">. Nemlich / er spricht / du </w:t>
      </w:r>
      <w:proofErr w:type="spellStart"/>
      <w:r>
        <w:t>solt</w:t>
      </w:r>
      <w:proofErr w:type="spellEnd"/>
      <w:r>
        <w:t xml:space="preserve"> den </w:t>
      </w:r>
      <w:proofErr w:type="spellStart"/>
      <w:r>
        <w:t>sabbat</w:t>
      </w:r>
      <w:proofErr w:type="spellEnd"/>
      <w:r>
        <w:t xml:space="preserve"> halten oder </w:t>
      </w:r>
      <w:proofErr w:type="spellStart"/>
      <w:r>
        <w:t>bewaren</w:t>
      </w:r>
      <w:proofErr w:type="spellEnd"/>
      <w:r>
        <w:t xml:space="preserve"> / oder dich </w:t>
      </w:r>
      <w:proofErr w:type="spellStart"/>
      <w:r>
        <w:t>huetten</w:t>
      </w:r>
      <w:proofErr w:type="spellEnd"/>
      <w:r>
        <w:t xml:space="preserve"> / das du </w:t>
      </w:r>
      <w:proofErr w:type="spellStart"/>
      <w:r>
        <w:t>jn</w:t>
      </w:r>
      <w:proofErr w:type="spellEnd"/>
      <w:r>
        <w:t xml:space="preserve"> </w:t>
      </w:r>
      <w:proofErr w:type="spellStart"/>
      <w:r>
        <w:t>bewarest</w:t>
      </w:r>
      <w:proofErr w:type="spellEnd"/>
      <w:r>
        <w:t xml:space="preserve"> / das alles durch das </w:t>
      </w:r>
      <w:proofErr w:type="spellStart"/>
      <w:r>
        <w:t>wort</w:t>
      </w:r>
      <w:proofErr w:type="spellEnd"/>
      <w:r>
        <w:t xml:space="preserve"> / </w:t>
      </w:r>
      <w:proofErr w:type="spellStart"/>
      <w:r>
        <w:t>Schama</w:t>
      </w:r>
      <w:proofErr w:type="spellEnd"/>
      <w:r>
        <w:t xml:space="preserve"> / ist </w:t>
      </w:r>
      <w:proofErr w:type="spellStart"/>
      <w:r>
        <w:t>bedeüt</w:t>
      </w:r>
      <w:proofErr w:type="spellEnd"/>
      <w:r>
        <w:t xml:space="preserve"> / das </w:t>
      </w:r>
      <w:proofErr w:type="spellStart"/>
      <w:r>
        <w:t>aygentlich</w:t>
      </w:r>
      <w:proofErr w:type="spellEnd"/>
      <w:r>
        <w:t xml:space="preserve"> </w:t>
      </w:r>
      <w:proofErr w:type="spellStart"/>
      <w:r>
        <w:t>vil</w:t>
      </w:r>
      <w:proofErr w:type="spellEnd"/>
      <w:r>
        <w:t xml:space="preserve"> sorge / angst und </w:t>
      </w:r>
      <w:proofErr w:type="spellStart"/>
      <w:r>
        <w:t>arbayt</w:t>
      </w:r>
      <w:proofErr w:type="spellEnd"/>
      <w:r>
        <w:t xml:space="preserve"> mit einwickelt. .</w:t>
      </w:r>
      <w:proofErr w:type="spellStart"/>
      <w:r>
        <w:t>Unn</w:t>
      </w:r>
      <w:proofErr w:type="spellEnd"/>
      <w:r>
        <w:t xml:space="preserve"> </w:t>
      </w:r>
      <w:proofErr w:type="spellStart"/>
      <w:r>
        <w:t>anzayget</w:t>
      </w:r>
      <w:proofErr w:type="spellEnd"/>
      <w:r>
        <w:t xml:space="preserve"> / </w:t>
      </w:r>
      <w:proofErr w:type="spellStart"/>
      <w:r>
        <w:t>dz</w:t>
      </w:r>
      <w:proofErr w:type="spellEnd"/>
      <w:r>
        <w:t xml:space="preserve"> unser Sabbat </w:t>
      </w:r>
      <w:proofErr w:type="spellStart"/>
      <w:r>
        <w:t>alhie</w:t>
      </w:r>
      <w:proofErr w:type="spellEnd"/>
      <w:r>
        <w:t xml:space="preserve"> / mit </w:t>
      </w:r>
      <w:proofErr w:type="spellStart"/>
      <w:r>
        <w:t>arbayten</w:t>
      </w:r>
      <w:proofErr w:type="spellEnd"/>
      <w:r>
        <w:t xml:space="preserve"> </w:t>
      </w:r>
      <w:proofErr w:type="spellStart"/>
      <w:r>
        <w:t>unn</w:t>
      </w:r>
      <w:proofErr w:type="spellEnd"/>
      <w:r>
        <w:t xml:space="preserve"> engsten gehalten und </w:t>
      </w:r>
      <w:proofErr w:type="spellStart"/>
      <w:r>
        <w:t>gefeyret</w:t>
      </w:r>
      <w:proofErr w:type="spellEnd"/>
      <w:r>
        <w:t xml:space="preserve"> </w:t>
      </w:r>
      <w:proofErr w:type="spellStart"/>
      <w:r>
        <w:t>wirt</w:t>
      </w:r>
      <w:proofErr w:type="spellEnd"/>
      <w:r>
        <w:t xml:space="preserve">. </w:t>
      </w:r>
    </w:p>
    <w:p w14:paraId="41C7AD18" w14:textId="77777777" w:rsidR="003E64A2" w:rsidRDefault="003E64A2" w:rsidP="003E64A2">
      <w:pPr>
        <w:pStyle w:val="StandardWeb"/>
      </w:pPr>
      <w:r>
        <w:t xml:space="preserve">Das ander </w:t>
      </w:r>
      <w:proofErr w:type="spellStart"/>
      <w:r>
        <w:t>wort</w:t>
      </w:r>
      <w:proofErr w:type="spellEnd"/>
      <w:r>
        <w:t xml:space="preserve"> ist </w:t>
      </w:r>
      <w:proofErr w:type="spellStart"/>
      <w:r>
        <w:t>gedencken</w:t>
      </w:r>
      <w:proofErr w:type="spellEnd"/>
      <w:r>
        <w:t xml:space="preserve"> / oder </w:t>
      </w:r>
      <w:proofErr w:type="spellStart"/>
      <w:r>
        <w:t>biß</w:t>
      </w:r>
      <w:proofErr w:type="spellEnd"/>
      <w:r>
        <w:t xml:space="preserve"> </w:t>
      </w:r>
      <w:proofErr w:type="spellStart"/>
      <w:r>
        <w:t>ingedechtig</w:t>
      </w:r>
      <w:proofErr w:type="spellEnd"/>
      <w:r>
        <w:t xml:space="preserve"> des Sabbats / das du </w:t>
      </w:r>
      <w:proofErr w:type="spellStart"/>
      <w:r>
        <w:t>jn</w:t>
      </w:r>
      <w:proofErr w:type="spellEnd"/>
      <w:r>
        <w:t xml:space="preserve"> haltest / </w:t>
      </w:r>
      <w:proofErr w:type="spellStart"/>
      <w:r>
        <w:t>unnd</w:t>
      </w:r>
      <w:proofErr w:type="spellEnd"/>
      <w:r>
        <w:t xml:space="preserve"> </w:t>
      </w:r>
      <w:proofErr w:type="spellStart"/>
      <w:r>
        <w:t>hayst</w:t>
      </w:r>
      <w:proofErr w:type="spellEnd"/>
      <w:r>
        <w:t xml:space="preserve"> </w:t>
      </w:r>
      <w:proofErr w:type="spellStart"/>
      <w:r>
        <w:t>auff</w:t>
      </w:r>
      <w:proofErr w:type="spellEnd"/>
      <w:r>
        <w:t xml:space="preserve"> </w:t>
      </w:r>
      <w:proofErr w:type="spellStart"/>
      <w:r>
        <w:t>Hebraisch</w:t>
      </w:r>
      <w:proofErr w:type="spellEnd"/>
      <w:r>
        <w:t xml:space="preserve"> </w:t>
      </w:r>
      <w:proofErr w:type="spellStart"/>
      <w:r>
        <w:t>Zachar</w:t>
      </w:r>
      <w:proofErr w:type="spellEnd"/>
      <w:r>
        <w:t xml:space="preserve"> / das aber </w:t>
      </w:r>
      <w:proofErr w:type="spellStart"/>
      <w:r>
        <w:t>bedewt</w:t>
      </w:r>
      <w:proofErr w:type="spellEnd"/>
      <w:r>
        <w:t xml:space="preserve"> hie </w:t>
      </w:r>
      <w:proofErr w:type="spellStart"/>
      <w:r>
        <w:t>nitt</w:t>
      </w:r>
      <w:proofErr w:type="spellEnd"/>
      <w:r>
        <w:t xml:space="preserve"> solche </w:t>
      </w:r>
      <w:proofErr w:type="spellStart"/>
      <w:r>
        <w:t>muehe</w:t>
      </w:r>
      <w:proofErr w:type="spellEnd"/>
      <w:r>
        <w:t xml:space="preserve"> und angst / als das erste </w:t>
      </w:r>
      <w:proofErr w:type="spellStart"/>
      <w:r>
        <w:t>wort</w:t>
      </w:r>
      <w:proofErr w:type="spellEnd"/>
      <w:r>
        <w:t xml:space="preserve"> / da ist </w:t>
      </w:r>
      <w:proofErr w:type="spellStart"/>
      <w:r>
        <w:t>allain</w:t>
      </w:r>
      <w:proofErr w:type="spellEnd"/>
      <w:r>
        <w:t xml:space="preserve"> das </w:t>
      </w:r>
      <w:proofErr w:type="spellStart"/>
      <w:r>
        <w:t>gedechtnuß</w:t>
      </w:r>
      <w:proofErr w:type="spellEnd"/>
      <w:r>
        <w:t xml:space="preserve"> der zu geschoben </w:t>
      </w:r>
      <w:proofErr w:type="spellStart"/>
      <w:r>
        <w:t>verhindernuß</w:t>
      </w:r>
      <w:proofErr w:type="spellEnd"/>
      <w:r>
        <w:t xml:space="preserve"> / es ist aber </w:t>
      </w:r>
      <w:proofErr w:type="spellStart"/>
      <w:r>
        <w:t>kain</w:t>
      </w:r>
      <w:proofErr w:type="spellEnd"/>
      <w:r>
        <w:t xml:space="preserve"> </w:t>
      </w:r>
      <w:proofErr w:type="spellStart"/>
      <w:r>
        <w:t>hindernuß</w:t>
      </w:r>
      <w:proofErr w:type="spellEnd"/>
      <w:r>
        <w:t xml:space="preserve"> / </w:t>
      </w:r>
      <w:proofErr w:type="spellStart"/>
      <w:r>
        <w:t>dz</w:t>
      </w:r>
      <w:proofErr w:type="spellEnd"/>
      <w:r>
        <w:t xml:space="preserve"> zufallen </w:t>
      </w:r>
      <w:proofErr w:type="spellStart"/>
      <w:r>
        <w:t>kan</w:t>
      </w:r>
      <w:proofErr w:type="spellEnd"/>
      <w:r>
        <w:t xml:space="preserve">. Wann der </w:t>
      </w:r>
      <w:proofErr w:type="spellStart"/>
      <w:r>
        <w:t>mensch</w:t>
      </w:r>
      <w:proofErr w:type="spellEnd"/>
      <w:r>
        <w:t xml:space="preserve"> / </w:t>
      </w:r>
      <w:proofErr w:type="spellStart"/>
      <w:r>
        <w:t>steet</w:t>
      </w:r>
      <w:proofErr w:type="spellEnd"/>
      <w:r>
        <w:t xml:space="preserve"> dann </w:t>
      </w:r>
      <w:proofErr w:type="spellStart"/>
      <w:r>
        <w:t>ewigklich</w:t>
      </w:r>
      <w:proofErr w:type="spellEnd"/>
      <w:r>
        <w:t xml:space="preserve"> in der </w:t>
      </w:r>
      <w:proofErr w:type="spellStart"/>
      <w:r>
        <w:t>ruwe</w:t>
      </w:r>
      <w:proofErr w:type="spellEnd"/>
      <w:r>
        <w:t xml:space="preserve"> und </w:t>
      </w:r>
      <w:proofErr w:type="spellStart"/>
      <w:r>
        <w:t>arbayt</w:t>
      </w:r>
      <w:proofErr w:type="spellEnd"/>
      <w:r>
        <w:t xml:space="preserve"> </w:t>
      </w:r>
      <w:proofErr w:type="spellStart"/>
      <w:r>
        <w:t>hinfür</w:t>
      </w:r>
      <w:proofErr w:type="spellEnd"/>
      <w:r>
        <w:t xml:space="preserve"> nichts </w:t>
      </w:r>
      <w:proofErr w:type="spellStart"/>
      <w:r>
        <w:t>mer</w:t>
      </w:r>
      <w:proofErr w:type="spellEnd"/>
      <w:r>
        <w:t xml:space="preserve"> / als er allhie </w:t>
      </w:r>
      <w:proofErr w:type="spellStart"/>
      <w:r>
        <w:t>gethon</w:t>
      </w:r>
      <w:proofErr w:type="spellEnd"/>
      <w:r>
        <w:t xml:space="preserve"> hat. Er </w:t>
      </w:r>
      <w:proofErr w:type="spellStart"/>
      <w:r>
        <w:t>gedenckt</w:t>
      </w:r>
      <w:proofErr w:type="spellEnd"/>
      <w:r>
        <w:t xml:space="preserve"> </w:t>
      </w:r>
      <w:proofErr w:type="spellStart"/>
      <w:r>
        <w:t>allain</w:t>
      </w:r>
      <w:proofErr w:type="spellEnd"/>
      <w:r>
        <w:t xml:space="preserve"> der </w:t>
      </w:r>
      <w:proofErr w:type="spellStart"/>
      <w:r>
        <w:t>arbayt</w:t>
      </w:r>
      <w:proofErr w:type="spellEnd"/>
      <w:r>
        <w:t xml:space="preserve"> / </w:t>
      </w:r>
      <w:proofErr w:type="spellStart"/>
      <w:r>
        <w:t>unn</w:t>
      </w:r>
      <w:proofErr w:type="spellEnd"/>
      <w:r>
        <w:t xml:space="preserve"> des </w:t>
      </w:r>
      <w:proofErr w:type="spellStart"/>
      <w:r>
        <w:t>strayts</w:t>
      </w:r>
      <w:proofErr w:type="spellEnd"/>
      <w:r>
        <w:t xml:space="preserve"> im </w:t>
      </w:r>
      <w:proofErr w:type="spellStart"/>
      <w:r>
        <w:t>gayst</w:t>
      </w:r>
      <w:proofErr w:type="spellEnd"/>
      <w:r>
        <w:t xml:space="preserve"> </w:t>
      </w:r>
      <w:proofErr w:type="spellStart"/>
      <w:r>
        <w:t>widers</w:t>
      </w:r>
      <w:proofErr w:type="spellEnd"/>
      <w:r>
        <w:t xml:space="preserve"> </w:t>
      </w:r>
      <w:proofErr w:type="spellStart"/>
      <w:r>
        <w:t>flaysch</w:t>
      </w:r>
      <w:proofErr w:type="spellEnd"/>
      <w:r>
        <w:t xml:space="preserve"> / und aller </w:t>
      </w:r>
      <w:proofErr w:type="spellStart"/>
      <w:r>
        <w:t>flayschlicher</w:t>
      </w:r>
      <w:proofErr w:type="spellEnd"/>
      <w:r>
        <w:t xml:space="preserve"> </w:t>
      </w:r>
      <w:proofErr w:type="spellStart"/>
      <w:r>
        <w:t>zufaellen</w:t>
      </w:r>
      <w:proofErr w:type="spellEnd"/>
      <w:r>
        <w:t xml:space="preserve">. </w:t>
      </w:r>
      <w:proofErr w:type="spellStart"/>
      <w:r>
        <w:t>Darumb</w:t>
      </w:r>
      <w:proofErr w:type="spellEnd"/>
      <w:r>
        <w:t xml:space="preserve"> das er in </w:t>
      </w:r>
      <w:proofErr w:type="spellStart"/>
      <w:r>
        <w:t>gottes</w:t>
      </w:r>
      <w:proofErr w:type="spellEnd"/>
      <w:r>
        <w:t xml:space="preserve"> hohen Sabbat </w:t>
      </w:r>
      <w:proofErr w:type="spellStart"/>
      <w:r>
        <w:t>eingangen</w:t>
      </w:r>
      <w:proofErr w:type="spellEnd"/>
      <w:r>
        <w:t xml:space="preserve"> ist / </w:t>
      </w:r>
      <w:proofErr w:type="spellStart"/>
      <w:r>
        <w:t>unn</w:t>
      </w:r>
      <w:proofErr w:type="spellEnd"/>
      <w:r>
        <w:t xml:space="preserve"> </w:t>
      </w:r>
      <w:proofErr w:type="spellStart"/>
      <w:r>
        <w:t>hatt</w:t>
      </w:r>
      <w:proofErr w:type="spellEnd"/>
      <w:r>
        <w:t xml:space="preserve"> das erb Jacob das sicher </w:t>
      </w:r>
      <w:proofErr w:type="spellStart"/>
      <w:r>
        <w:t>wonen</w:t>
      </w:r>
      <w:proofErr w:type="spellEnd"/>
      <w:r>
        <w:t xml:space="preserve"> </w:t>
      </w:r>
      <w:proofErr w:type="spellStart"/>
      <w:r>
        <w:t>woll</w:t>
      </w:r>
      <w:proofErr w:type="spellEnd"/>
      <w:r>
        <w:t xml:space="preserve"> / eingenommen / </w:t>
      </w:r>
      <w:proofErr w:type="spellStart"/>
      <w:r>
        <w:t>woelches</w:t>
      </w:r>
      <w:proofErr w:type="spellEnd"/>
      <w:r>
        <w:t xml:space="preserve"> </w:t>
      </w:r>
      <w:proofErr w:type="spellStart"/>
      <w:r>
        <w:t>jm</w:t>
      </w:r>
      <w:proofErr w:type="spellEnd"/>
      <w:r>
        <w:t xml:space="preserve"> / in unserm Sabbat </w:t>
      </w:r>
      <w:proofErr w:type="spellStart"/>
      <w:r>
        <w:t>allain</w:t>
      </w:r>
      <w:proofErr w:type="spellEnd"/>
      <w:r>
        <w:t xml:space="preserve"> </w:t>
      </w:r>
      <w:proofErr w:type="spellStart"/>
      <w:r>
        <w:t>verhayssen</w:t>
      </w:r>
      <w:proofErr w:type="spellEnd"/>
      <w:r>
        <w:t xml:space="preserve"> und </w:t>
      </w:r>
      <w:proofErr w:type="spellStart"/>
      <w:r>
        <w:t>gedeüt</w:t>
      </w:r>
      <w:proofErr w:type="spellEnd"/>
      <w:r>
        <w:t xml:space="preserve"> waren von </w:t>
      </w:r>
      <w:proofErr w:type="spellStart"/>
      <w:r>
        <w:t>ferren</w:t>
      </w:r>
      <w:proofErr w:type="spellEnd"/>
      <w:r>
        <w:t xml:space="preserve"> her. </w:t>
      </w:r>
      <w:proofErr w:type="spellStart"/>
      <w:r>
        <w:t>Dz</w:t>
      </w:r>
      <w:proofErr w:type="spellEnd"/>
      <w:r>
        <w:t xml:space="preserve"> </w:t>
      </w:r>
      <w:proofErr w:type="spellStart"/>
      <w:r>
        <w:t>klain</w:t>
      </w:r>
      <w:proofErr w:type="spellEnd"/>
      <w:r>
        <w:t xml:space="preserve"> </w:t>
      </w:r>
      <w:proofErr w:type="spellStart"/>
      <w:r>
        <w:t>fincklin</w:t>
      </w:r>
      <w:proofErr w:type="spellEnd"/>
      <w:r>
        <w:t xml:space="preserve"> des </w:t>
      </w:r>
      <w:proofErr w:type="spellStart"/>
      <w:r>
        <w:t>sabbats</w:t>
      </w:r>
      <w:proofErr w:type="spellEnd"/>
      <w:r>
        <w:t xml:space="preserve"> / ist dann </w:t>
      </w:r>
      <w:proofErr w:type="spellStart"/>
      <w:r>
        <w:t>ain</w:t>
      </w:r>
      <w:proofErr w:type="spellEnd"/>
      <w:r>
        <w:t xml:space="preserve"> groß </w:t>
      </w:r>
      <w:proofErr w:type="spellStart"/>
      <w:r>
        <w:t>fewer</w:t>
      </w:r>
      <w:proofErr w:type="spellEnd"/>
      <w:r>
        <w:t xml:space="preserve"> worden. </w:t>
      </w:r>
      <w:proofErr w:type="spellStart"/>
      <w:r>
        <w:t>Darumb</w:t>
      </w:r>
      <w:proofErr w:type="spellEnd"/>
      <w:r>
        <w:t xml:space="preserve"> ist nur </w:t>
      </w:r>
      <w:proofErr w:type="spellStart"/>
      <w:r>
        <w:t>ain</w:t>
      </w:r>
      <w:proofErr w:type="spellEnd"/>
      <w:r>
        <w:t xml:space="preserve"> ewiger heller </w:t>
      </w:r>
      <w:proofErr w:type="spellStart"/>
      <w:r>
        <w:t>liechter</w:t>
      </w:r>
      <w:proofErr w:type="spellEnd"/>
      <w:r>
        <w:t xml:space="preserve"> </w:t>
      </w:r>
      <w:proofErr w:type="spellStart"/>
      <w:r>
        <w:t>hayliger</w:t>
      </w:r>
      <w:proofErr w:type="spellEnd"/>
      <w:r>
        <w:t xml:space="preserve"> tag / </w:t>
      </w:r>
      <w:proofErr w:type="spellStart"/>
      <w:r>
        <w:t>unn</w:t>
      </w:r>
      <w:proofErr w:type="spellEnd"/>
      <w:r>
        <w:t xml:space="preserve"> </w:t>
      </w:r>
      <w:proofErr w:type="spellStart"/>
      <w:r>
        <w:t>ain</w:t>
      </w:r>
      <w:proofErr w:type="spellEnd"/>
      <w:r>
        <w:t xml:space="preserve"> ewiger Sabbat / </w:t>
      </w:r>
      <w:proofErr w:type="spellStart"/>
      <w:r>
        <w:t>dartzu</w:t>
      </w:r>
      <w:proofErr w:type="spellEnd"/>
      <w:r>
        <w:t xml:space="preserve"> </w:t>
      </w:r>
      <w:proofErr w:type="spellStart"/>
      <w:r>
        <w:t>helff</w:t>
      </w:r>
      <w:proofErr w:type="spellEnd"/>
      <w:r>
        <w:t xml:space="preserve"> uns </w:t>
      </w:r>
      <w:proofErr w:type="spellStart"/>
      <w:r>
        <w:t>gott</w:t>
      </w:r>
      <w:proofErr w:type="spellEnd"/>
      <w:r>
        <w:t xml:space="preserve"> Amen. </w:t>
      </w:r>
    </w:p>
    <w:p w14:paraId="24483887" w14:textId="77777777" w:rsidR="003E64A2" w:rsidRDefault="003E64A2" w:rsidP="003E64A2">
      <w:pPr>
        <w:pStyle w:val="berschrift2"/>
      </w:pPr>
      <w:r>
        <w:t xml:space="preserve">12: Von </w:t>
      </w:r>
      <w:proofErr w:type="spellStart"/>
      <w:r>
        <w:t>genanten</w:t>
      </w:r>
      <w:proofErr w:type="spellEnd"/>
      <w:r>
        <w:t xml:space="preserve"> </w:t>
      </w:r>
      <w:proofErr w:type="spellStart"/>
      <w:r>
        <w:t>Feyertagen</w:t>
      </w:r>
      <w:proofErr w:type="spellEnd"/>
      <w:r>
        <w:t xml:space="preserve"> der </w:t>
      </w:r>
      <w:proofErr w:type="spellStart"/>
      <w:r>
        <w:t>hayligen</w:t>
      </w:r>
      <w:proofErr w:type="spellEnd"/>
      <w:r>
        <w:t xml:space="preserve"> und Engeln.</w:t>
      </w:r>
    </w:p>
    <w:p w14:paraId="01AD5F79" w14:textId="77777777" w:rsidR="003E64A2" w:rsidRDefault="003E64A2" w:rsidP="003E64A2">
      <w:pPr>
        <w:pStyle w:val="StandardWeb"/>
      </w:pPr>
      <w:proofErr w:type="spellStart"/>
      <w:r>
        <w:t>Auß</w:t>
      </w:r>
      <w:proofErr w:type="spellEnd"/>
      <w:r>
        <w:t xml:space="preserve"> oberzelten </w:t>
      </w:r>
      <w:proofErr w:type="spellStart"/>
      <w:r>
        <w:t>ursachen</w:t>
      </w:r>
      <w:proofErr w:type="spellEnd"/>
      <w:r>
        <w:t xml:space="preserve"> </w:t>
      </w:r>
      <w:proofErr w:type="spellStart"/>
      <w:r>
        <w:t>unnd</w:t>
      </w:r>
      <w:proofErr w:type="spellEnd"/>
      <w:r>
        <w:t xml:space="preserve"> </w:t>
      </w:r>
      <w:proofErr w:type="spellStart"/>
      <w:r>
        <w:t>namen</w:t>
      </w:r>
      <w:proofErr w:type="spellEnd"/>
      <w:r>
        <w:t xml:space="preserve"> des Sabbats / </w:t>
      </w:r>
      <w:proofErr w:type="spellStart"/>
      <w:r>
        <w:t>laufft</w:t>
      </w:r>
      <w:proofErr w:type="spellEnd"/>
      <w:r>
        <w:t xml:space="preserve"> </w:t>
      </w:r>
      <w:proofErr w:type="spellStart"/>
      <w:r>
        <w:t>aynem</w:t>
      </w:r>
      <w:proofErr w:type="spellEnd"/>
      <w:r>
        <w:t xml:space="preserve"> </w:t>
      </w:r>
      <w:proofErr w:type="spellStart"/>
      <w:r>
        <w:t>yegklichen</w:t>
      </w:r>
      <w:proofErr w:type="spellEnd"/>
      <w:r>
        <w:t xml:space="preserve"> entgegen / wie der </w:t>
      </w:r>
      <w:proofErr w:type="spellStart"/>
      <w:r>
        <w:t>teüffel</w:t>
      </w:r>
      <w:proofErr w:type="spellEnd"/>
      <w:r>
        <w:t xml:space="preserve"> / oder des </w:t>
      </w:r>
      <w:proofErr w:type="spellStart"/>
      <w:r>
        <w:t>teüffels</w:t>
      </w:r>
      <w:proofErr w:type="spellEnd"/>
      <w:r>
        <w:t xml:space="preserve"> </w:t>
      </w:r>
      <w:proofErr w:type="spellStart"/>
      <w:r>
        <w:t>sone</w:t>
      </w:r>
      <w:proofErr w:type="spellEnd"/>
      <w:r>
        <w:t xml:space="preserve"> der </w:t>
      </w:r>
      <w:proofErr w:type="spellStart"/>
      <w:r>
        <w:t>hailigen</w:t>
      </w:r>
      <w:proofErr w:type="spellEnd"/>
      <w:r>
        <w:t xml:space="preserve"> </w:t>
      </w:r>
      <w:proofErr w:type="spellStart"/>
      <w:r>
        <w:t>feyertagen</w:t>
      </w:r>
      <w:proofErr w:type="spellEnd"/>
      <w:r>
        <w:t xml:space="preserve"> / wider </w:t>
      </w:r>
      <w:proofErr w:type="spellStart"/>
      <w:r>
        <w:t>gottes</w:t>
      </w:r>
      <w:proofErr w:type="spellEnd"/>
      <w:r>
        <w:t xml:space="preserve"> </w:t>
      </w:r>
      <w:proofErr w:type="spellStart"/>
      <w:r>
        <w:t>eere</w:t>
      </w:r>
      <w:proofErr w:type="spellEnd"/>
      <w:r>
        <w:t xml:space="preserve"> und willen erdacht </w:t>
      </w:r>
      <w:proofErr w:type="spellStart"/>
      <w:r>
        <w:t>unn</w:t>
      </w:r>
      <w:proofErr w:type="spellEnd"/>
      <w:r>
        <w:t xml:space="preserve"> </w:t>
      </w:r>
      <w:proofErr w:type="spellStart"/>
      <w:r>
        <w:t>gebotten</w:t>
      </w:r>
      <w:proofErr w:type="spellEnd"/>
      <w:r>
        <w:t xml:space="preserve"> / und uns </w:t>
      </w:r>
      <w:proofErr w:type="spellStart"/>
      <w:r>
        <w:t>trewlich</w:t>
      </w:r>
      <w:proofErr w:type="spellEnd"/>
      <w:r>
        <w:t xml:space="preserve"> betrogen / das wir den Engeln und </w:t>
      </w:r>
      <w:proofErr w:type="spellStart"/>
      <w:r>
        <w:t>hayligen</w:t>
      </w:r>
      <w:proofErr w:type="spellEnd"/>
      <w:r>
        <w:t xml:space="preserve"> Sabbaten geben. </w:t>
      </w:r>
      <w:proofErr w:type="spellStart"/>
      <w:r>
        <w:t>Syntemal</w:t>
      </w:r>
      <w:proofErr w:type="spellEnd"/>
      <w:r>
        <w:t xml:space="preserve"> die Sabbaten / Gott </w:t>
      </w:r>
      <w:proofErr w:type="spellStart"/>
      <w:r>
        <w:t>allain</w:t>
      </w:r>
      <w:proofErr w:type="spellEnd"/>
      <w:r>
        <w:t xml:space="preserve"> zu </w:t>
      </w:r>
      <w:proofErr w:type="spellStart"/>
      <w:r>
        <w:t>Eeren</w:t>
      </w:r>
      <w:proofErr w:type="spellEnd"/>
      <w:r>
        <w:t xml:space="preserve"> </w:t>
      </w:r>
      <w:proofErr w:type="spellStart"/>
      <w:r>
        <w:t>unn</w:t>
      </w:r>
      <w:proofErr w:type="spellEnd"/>
      <w:r>
        <w:t xml:space="preserve"> lob eingesetzt </w:t>
      </w:r>
      <w:proofErr w:type="spellStart"/>
      <w:r>
        <w:t>seind</w:t>
      </w:r>
      <w:proofErr w:type="spellEnd"/>
      <w:r>
        <w:t xml:space="preserve"> und der </w:t>
      </w:r>
      <w:proofErr w:type="spellStart"/>
      <w:r>
        <w:t>eusserlich</w:t>
      </w:r>
      <w:proofErr w:type="spellEnd"/>
      <w:r>
        <w:t xml:space="preserve"> </w:t>
      </w:r>
      <w:proofErr w:type="spellStart"/>
      <w:r>
        <w:t>feyertag</w:t>
      </w:r>
      <w:proofErr w:type="spellEnd"/>
      <w:r>
        <w:t xml:space="preserve"> </w:t>
      </w:r>
      <w:proofErr w:type="spellStart"/>
      <w:r>
        <w:t>ain</w:t>
      </w:r>
      <w:proofErr w:type="spellEnd"/>
      <w:r>
        <w:t xml:space="preserve"> schlecht </w:t>
      </w:r>
      <w:proofErr w:type="spellStart"/>
      <w:r>
        <w:t>figur</w:t>
      </w:r>
      <w:proofErr w:type="spellEnd"/>
      <w:r>
        <w:t xml:space="preserve"> ist / </w:t>
      </w:r>
      <w:proofErr w:type="spellStart"/>
      <w:r>
        <w:t>unnd</w:t>
      </w:r>
      <w:proofErr w:type="spellEnd"/>
      <w:r>
        <w:t xml:space="preserve"> </w:t>
      </w:r>
      <w:proofErr w:type="spellStart"/>
      <w:r>
        <w:t>bedeut</w:t>
      </w:r>
      <w:proofErr w:type="spellEnd"/>
      <w:r>
        <w:t xml:space="preserve"> / das </w:t>
      </w:r>
      <w:proofErr w:type="spellStart"/>
      <w:r>
        <w:t>got</w:t>
      </w:r>
      <w:proofErr w:type="spellEnd"/>
      <w:r>
        <w:t xml:space="preserve"> </w:t>
      </w:r>
      <w:proofErr w:type="spellStart"/>
      <w:r>
        <w:t>haylig</w:t>
      </w:r>
      <w:proofErr w:type="spellEnd"/>
      <w:r>
        <w:t xml:space="preserve"> macht / und das der / den </w:t>
      </w:r>
      <w:proofErr w:type="spellStart"/>
      <w:r>
        <w:t>hayligen</w:t>
      </w:r>
      <w:proofErr w:type="spellEnd"/>
      <w:r>
        <w:t xml:space="preserve"> tag recht </w:t>
      </w:r>
      <w:proofErr w:type="spellStart"/>
      <w:r>
        <w:t>feyre</w:t>
      </w:r>
      <w:proofErr w:type="spellEnd"/>
      <w:r>
        <w:t xml:space="preserve"> / der </w:t>
      </w:r>
      <w:proofErr w:type="spellStart"/>
      <w:r>
        <w:t>hayligkait</w:t>
      </w:r>
      <w:proofErr w:type="spellEnd"/>
      <w:r>
        <w:t xml:space="preserve"> von </w:t>
      </w:r>
      <w:proofErr w:type="spellStart"/>
      <w:r>
        <w:t>got</w:t>
      </w:r>
      <w:proofErr w:type="spellEnd"/>
      <w:r>
        <w:t xml:space="preserve"> will </w:t>
      </w:r>
      <w:proofErr w:type="spellStart"/>
      <w:r>
        <w:t>entpfahen</w:t>
      </w:r>
      <w:proofErr w:type="spellEnd"/>
      <w:r>
        <w:t xml:space="preserve">. Nun </w:t>
      </w:r>
      <w:proofErr w:type="spellStart"/>
      <w:r>
        <w:t>mueste</w:t>
      </w:r>
      <w:proofErr w:type="spellEnd"/>
      <w:r>
        <w:t xml:space="preserve"> die </w:t>
      </w:r>
      <w:proofErr w:type="spellStart"/>
      <w:r>
        <w:t>figur</w:t>
      </w:r>
      <w:proofErr w:type="spellEnd"/>
      <w:r>
        <w:t xml:space="preserve"> </w:t>
      </w:r>
      <w:proofErr w:type="spellStart"/>
      <w:r>
        <w:t>ye</w:t>
      </w:r>
      <w:proofErr w:type="spellEnd"/>
      <w:r>
        <w:t xml:space="preserve"> erlogen </w:t>
      </w:r>
      <w:proofErr w:type="spellStart"/>
      <w:r>
        <w:t>unnd</w:t>
      </w:r>
      <w:proofErr w:type="spellEnd"/>
      <w:r>
        <w:t xml:space="preserve"> </w:t>
      </w:r>
      <w:proofErr w:type="spellStart"/>
      <w:r>
        <w:t>betrieglich</w:t>
      </w:r>
      <w:proofErr w:type="spellEnd"/>
      <w:r>
        <w:t xml:space="preserve"> seyn / so </w:t>
      </w:r>
      <w:proofErr w:type="spellStart"/>
      <w:r>
        <w:t>offt</w:t>
      </w:r>
      <w:proofErr w:type="spellEnd"/>
      <w:r>
        <w:t xml:space="preserve"> </w:t>
      </w:r>
      <w:proofErr w:type="spellStart"/>
      <w:r>
        <w:t>sy</w:t>
      </w:r>
      <w:proofErr w:type="spellEnd"/>
      <w:r>
        <w:t xml:space="preserve"> </w:t>
      </w:r>
      <w:proofErr w:type="spellStart"/>
      <w:r>
        <w:t>auff</w:t>
      </w:r>
      <w:proofErr w:type="spellEnd"/>
      <w:r>
        <w:t xml:space="preserve"> </w:t>
      </w:r>
      <w:proofErr w:type="spellStart"/>
      <w:r>
        <w:t>hayligkait</w:t>
      </w:r>
      <w:proofErr w:type="spellEnd"/>
      <w:r>
        <w:t xml:space="preserve"> deutet / wenn </w:t>
      </w:r>
      <w:proofErr w:type="spellStart"/>
      <w:r>
        <w:t>kain</w:t>
      </w:r>
      <w:proofErr w:type="spellEnd"/>
      <w:r>
        <w:t xml:space="preserve"> will </w:t>
      </w:r>
      <w:proofErr w:type="spellStart"/>
      <w:r>
        <w:t>haylig</w:t>
      </w:r>
      <w:proofErr w:type="spellEnd"/>
      <w:r>
        <w:t xml:space="preserve"> </w:t>
      </w:r>
      <w:proofErr w:type="spellStart"/>
      <w:r>
        <w:t>zuwerden</w:t>
      </w:r>
      <w:proofErr w:type="spellEnd"/>
      <w:r>
        <w:t xml:space="preserve"> </w:t>
      </w:r>
      <w:proofErr w:type="spellStart"/>
      <w:r>
        <w:t>daunter</w:t>
      </w:r>
      <w:proofErr w:type="spellEnd"/>
      <w:r>
        <w:t xml:space="preserve"> </w:t>
      </w:r>
      <w:proofErr w:type="spellStart"/>
      <w:r>
        <w:t>verhanden</w:t>
      </w:r>
      <w:proofErr w:type="spellEnd"/>
      <w:r>
        <w:t xml:space="preserve">. Als auch das </w:t>
      </w:r>
      <w:proofErr w:type="spellStart"/>
      <w:r>
        <w:t>weynzaychen</w:t>
      </w:r>
      <w:proofErr w:type="spellEnd"/>
      <w:r>
        <w:t xml:space="preserve"> </w:t>
      </w:r>
      <w:proofErr w:type="spellStart"/>
      <w:r>
        <w:t>lugenhafftig</w:t>
      </w:r>
      <w:proofErr w:type="spellEnd"/>
      <w:r>
        <w:t xml:space="preserve"> und </w:t>
      </w:r>
      <w:proofErr w:type="spellStart"/>
      <w:r>
        <w:t>betrieglich</w:t>
      </w:r>
      <w:proofErr w:type="spellEnd"/>
      <w:r>
        <w:t xml:space="preserve"> ist / wenn der </w:t>
      </w:r>
      <w:proofErr w:type="spellStart"/>
      <w:r>
        <w:t>wirt</w:t>
      </w:r>
      <w:proofErr w:type="spellEnd"/>
      <w:r>
        <w:t xml:space="preserve"> </w:t>
      </w:r>
      <w:proofErr w:type="spellStart"/>
      <w:r>
        <w:t>kainen</w:t>
      </w:r>
      <w:proofErr w:type="spellEnd"/>
      <w:r>
        <w:t xml:space="preserve"> </w:t>
      </w:r>
      <w:proofErr w:type="spellStart"/>
      <w:r>
        <w:t>weyn</w:t>
      </w:r>
      <w:proofErr w:type="spellEnd"/>
      <w:r>
        <w:t xml:space="preserve"> hat / oder </w:t>
      </w:r>
      <w:proofErr w:type="spellStart"/>
      <w:r>
        <w:t>kainen</w:t>
      </w:r>
      <w:proofErr w:type="spellEnd"/>
      <w:r>
        <w:t xml:space="preserve"> </w:t>
      </w:r>
      <w:proofErr w:type="spellStart"/>
      <w:r>
        <w:t>weyn</w:t>
      </w:r>
      <w:proofErr w:type="spellEnd"/>
      <w:r>
        <w:t xml:space="preserve"> geben </w:t>
      </w:r>
      <w:proofErr w:type="spellStart"/>
      <w:r>
        <w:t>kan</w:t>
      </w:r>
      <w:proofErr w:type="spellEnd"/>
      <w:r>
        <w:t xml:space="preserve">. Also ist auch der Sabbat falsch </w:t>
      </w:r>
      <w:proofErr w:type="spellStart"/>
      <w:r>
        <w:t>verfuerisch</w:t>
      </w:r>
      <w:proofErr w:type="spellEnd"/>
      <w:r>
        <w:t xml:space="preserve"> / und </w:t>
      </w:r>
      <w:proofErr w:type="spellStart"/>
      <w:r>
        <w:t>betrieglich</w:t>
      </w:r>
      <w:proofErr w:type="spellEnd"/>
      <w:r>
        <w:t xml:space="preserve"> / so oft er dem </w:t>
      </w:r>
      <w:proofErr w:type="spellStart"/>
      <w:r>
        <w:t>gefeyret</w:t>
      </w:r>
      <w:proofErr w:type="spellEnd"/>
      <w:r>
        <w:t xml:space="preserve"> </w:t>
      </w:r>
      <w:proofErr w:type="spellStart"/>
      <w:r>
        <w:t>unnd</w:t>
      </w:r>
      <w:proofErr w:type="spellEnd"/>
      <w:r>
        <w:t xml:space="preserve"> </w:t>
      </w:r>
      <w:proofErr w:type="spellStart"/>
      <w:r>
        <w:t>zugeaygent</w:t>
      </w:r>
      <w:proofErr w:type="spellEnd"/>
      <w:r>
        <w:t xml:space="preserve"> </w:t>
      </w:r>
      <w:proofErr w:type="spellStart"/>
      <w:r>
        <w:t>wirt</w:t>
      </w:r>
      <w:proofErr w:type="spellEnd"/>
      <w:r>
        <w:t xml:space="preserve"> / der uns </w:t>
      </w:r>
      <w:proofErr w:type="spellStart"/>
      <w:r>
        <w:t>nit</w:t>
      </w:r>
      <w:proofErr w:type="spellEnd"/>
      <w:r>
        <w:t xml:space="preserve"> </w:t>
      </w:r>
      <w:proofErr w:type="spellStart"/>
      <w:r>
        <w:t>kan</w:t>
      </w:r>
      <w:proofErr w:type="spellEnd"/>
      <w:r>
        <w:t xml:space="preserve"> </w:t>
      </w:r>
      <w:proofErr w:type="spellStart"/>
      <w:r>
        <w:t>haylig</w:t>
      </w:r>
      <w:proofErr w:type="spellEnd"/>
      <w:r>
        <w:t xml:space="preserve"> machen / </w:t>
      </w:r>
      <w:proofErr w:type="spellStart"/>
      <w:r>
        <w:t>woelchs</w:t>
      </w:r>
      <w:proofErr w:type="spellEnd"/>
      <w:r>
        <w:t xml:space="preserve"> dann </w:t>
      </w:r>
      <w:proofErr w:type="spellStart"/>
      <w:r>
        <w:t>allzeyt</w:t>
      </w:r>
      <w:proofErr w:type="spellEnd"/>
      <w:r>
        <w:t xml:space="preserve"> </w:t>
      </w:r>
      <w:proofErr w:type="spellStart"/>
      <w:r>
        <w:t>geschicht</w:t>
      </w:r>
      <w:proofErr w:type="spellEnd"/>
      <w:r>
        <w:t xml:space="preserve"> / so </w:t>
      </w:r>
      <w:proofErr w:type="spellStart"/>
      <w:r>
        <w:t>offt</w:t>
      </w:r>
      <w:proofErr w:type="spellEnd"/>
      <w:r>
        <w:t xml:space="preserve"> wir den </w:t>
      </w:r>
      <w:proofErr w:type="spellStart"/>
      <w:r>
        <w:t>heyligen</w:t>
      </w:r>
      <w:proofErr w:type="spellEnd"/>
      <w:r>
        <w:t xml:space="preserve"> </w:t>
      </w:r>
      <w:proofErr w:type="spellStart"/>
      <w:r>
        <w:t>feyren</w:t>
      </w:r>
      <w:proofErr w:type="spellEnd"/>
      <w:r>
        <w:t xml:space="preserve">. </w:t>
      </w:r>
    </w:p>
    <w:p w14:paraId="733462EC" w14:textId="77777777" w:rsidR="003E64A2" w:rsidRDefault="003E64A2" w:rsidP="003E64A2">
      <w:pPr>
        <w:pStyle w:val="StandardWeb"/>
      </w:pPr>
      <w:r>
        <w:t xml:space="preserve">Es werden auch die </w:t>
      </w:r>
      <w:proofErr w:type="spellStart"/>
      <w:r>
        <w:t>hayligen</w:t>
      </w:r>
      <w:proofErr w:type="spellEnd"/>
      <w:r>
        <w:t xml:space="preserve"> im </w:t>
      </w:r>
      <w:proofErr w:type="spellStart"/>
      <w:r>
        <w:t>jungsten</w:t>
      </w:r>
      <w:proofErr w:type="spellEnd"/>
      <w:r>
        <w:t xml:space="preserve"> tag / </w:t>
      </w:r>
      <w:proofErr w:type="spellStart"/>
      <w:r>
        <w:t>auff</w:t>
      </w:r>
      <w:proofErr w:type="spellEnd"/>
      <w:r>
        <w:t xml:space="preserve"> den .</w:t>
      </w:r>
      <w:proofErr w:type="spellStart"/>
      <w:r>
        <w:t>xij</w:t>
      </w:r>
      <w:proofErr w:type="spellEnd"/>
      <w:r>
        <w:t xml:space="preserve">. </w:t>
      </w:r>
      <w:proofErr w:type="spellStart"/>
      <w:r>
        <w:t>gerichts</w:t>
      </w:r>
      <w:proofErr w:type="spellEnd"/>
      <w:r>
        <w:t xml:space="preserve"> </w:t>
      </w:r>
      <w:proofErr w:type="spellStart"/>
      <w:r>
        <w:t>stuelen</w:t>
      </w:r>
      <w:proofErr w:type="spellEnd"/>
      <w:r>
        <w:t xml:space="preserve"> sitzen / und das </w:t>
      </w:r>
      <w:proofErr w:type="spellStart"/>
      <w:r>
        <w:t>urtayl</w:t>
      </w:r>
      <w:proofErr w:type="spellEnd"/>
      <w:r>
        <w:t xml:space="preserve"> des </w:t>
      </w:r>
      <w:proofErr w:type="spellStart"/>
      <w:r>
        <w:t>glaubens</w:t>
      </w:r>
      <w:proofErr w:type="spellEnd"/>
      <w:r>
        <w:t xml:space="preserve"> / </w:t>
      </w:r>
      <w:proofErr w:type="spellStart"/>
      <w:r>
        <w:t>unn</w:t>
      </w:r>
      <w:proofErr w:type="spellEnd"/>
      <w:r>
        <w:t xml:space="preserve"> der </w:t>
      </w:r>
      <w:proofErr w:type="spellStart"/>
      <w:r>
        <w:t>verdamnus</w:t>
      </w:r>
      <w:proofErr w:type="spellEnd"/>
      <w:r>
        <w:t xml:space="preserve"> wider die </w:t>
      </w:r>
      <w:proofErr w:type="spellStart"/>
      <w:r>
        <w:t>hayligen</w:t>
      </w:r>
      <w:proofErr w:type="spellEnd"/>
      <w:r>
        <w:t xml:space="preserve"> </w:t>
      </w:r>
      <w:proofErr w:type="spellStart"/>
      <w:r>
        <w:t>feyrer</w:t>
      </w:r>
      <w:proofErr w:type="spellEnd"/>
      <w:r>
        <w:t xml:space="preserve"> </w:t>
      </w:r>
      <w:proofErr w:type="spellStart"/>
      <w:r>
        <w:t>schoepffen</w:t>
      </w:r>
      <w:proofErr w:type="spellEnd"/>
      <w:r>
        <w:t xml:space="preserve"> </w:t>
      </w:r>
      <w:proofErr w:type="spellStart"/>
      <w:r>
        <w:t>helffen</w:t>
      </w:r>
      <w:proofErr w:type="spellEnd"/>
      <w:r>
        <w:t xml:space="preserve"> und für recht sprechen / das </w:t>
      </w:r>
      <w:proofErr w:type="spellStart"/>
      <w:r>
        <w:t>sy</w:t>
      </w:r>
      <w:proofErr w:type="spellEnd"/>
      <w:r>
        <w:t xml:space="preserve"> </w:t>
      </w:r>
      <w:proofErr w:type="spellStart"/>
      <w:r>
        <w:t>jren</w:t>
      </w:r>
      <w:proofErr w:type="spellEnd"/>
      <w:r>
        <w:t xml:space="preserve"> </w:t>
      </w:r>
      <w:proofErr w:type="spellStart"/>
      <w:r>
        <w:t>gott</w:t>
      </w:r>
      <w:proofErr w:type="spellEnd"/>
      <w:r>
        <w:t xml:space="preserve"> </w:t>
      </w:r>
      <w:proofErr w:type="spellStart"/>
      <w:r>
        <w:t>geschmecht</w:t>
      </w:r>
      <w:proofErr w:type="spellEnd"/>
      <w:r>
        <w:t xml:space="preserve"> / </w:t>
      </w:r>
      <w:proofErr w:type="spellStart"/>
      <w:r>
        <w:t>unnd</w:t>
      </w:r>
      <w:proofErr w:type="spellEnd"/>
      <w:r>
        <w:t xml:space="preserve"> </w:t>
      </w:r>
      <w:proofErr w:type="spellStart"/>
      <w:r>
        <w:t>jn</w:t>
      </w:r>
      <w:proofErr w:type="spellEnd"/>
      <w:r>
        <w:t xml:space="preserve"> mit den </w:t>
      </w:r>
      <w:proofErr w:type="spellStart"/>
      <w:r>
        <w:t>sitten</w:t>
      </w:r>
      <w:proofErr w:type="spellEnd"/>
      <w:r>
        <w:t xml:space="preserve"> / und </w:t>
      </w:r>
      <w:proofErr w:type="spellStart"/>
      <w:r>
        <w:t>feyerlichen</w:t>
      </w:r>
      <w:proofErr w:type="spellEnd"/>
      <w:r>
        <w:t xml:space="preserve"> geberden </w:t>
      </w:r>
      <w:proofErr w:type="spellStart"/>
      <w:r>
        <w:t>gehofiert</w:t>
      </w:r>
      <w:proofErr w:type="spellEnd"/>
      <w:r>
        <w:t xml:space="preserve"> haben die </w:t>
      </w:r>
      <w:proofErr w:type="spellStart"/>
      <w:r>
        <w:t>sy</w:t>
      </w:r>
      <w:proofErr w:type="spellEnd"/>
      <w:r>
        <w:t xml:space="preserve"> geflohen und gehasset. </w:t>
      </w:r>
    </w:p>
    <w:p w14:paraId="3BC3D9E5" w14:textId="77777777" w:rsidR="003E64A2" w:rsidRDefault="003E64A2" w:rsidP="003E64A2">
      <w:pPr>
        <w:pStyle w:val="StandardWeb"/>
      </w:pPr>
      <w:r>
        <w:t xml:space="preserve">Die Sabbaten der </w:t>
      </w:r>
      <w:proofErr w:type="spellStart"/>
      <w:r>
        <w:t>hayligen</w:t>
      </w:r>
      <w:proofErr w:type="spellEnd"/>
      <w:r>
        <w:t xml:space="preserve"> </w:t>
      </w:r>
      <w:proofErr w:type="spellStart"/>
      <w:r>
        <w:t>creaturen</w:t>
      </w:r>
      <w:proofErr w:type="spellEnd"/>
      <w:r>
        <w:t xml:space="preserve"> </w:t>
      </w:r>
      <w:proofErr w:type="spellStart"/>
      <w:r>
        <w:t>seynd</w:t>
      </w:r>
      <w:proofErr w:type="spellEnd"/>
      <w:r>
        <w:t xml:space="preserve"> </w:t>
      </w:r>
      <w:proofErr w:type="spellStart"/>
      <w:r>
        <w:t>warhafftige</w:t>
      </w:r>
      <w:proofErr w:type="spellEnd"/>
      <w:r>
        <w:t xml:space="preserve"> </w:t>
      </w:r>
      <w:proofErr w:type="spellStart"/>
      <w:r>
        <w:t>zaychen</w:t>
      </w:r>
      <w:proofErr w:type="spellEnd"/>
      <w:r>
        <w:t xml:space="preserve"> / das / der Christum </w:t>
      </w:r>
      <w:proofErr w:type="spellStart"/>
      <w:r>
        <w:t>verwürfft</w:t>
      </w:r>
      <w:proofErr w:type="spellEnd"/>
      <w:r>
        <w:t xml:space="preserve"> / der </w:t>
      </w:r>
      <w:proofErr w:type="spellStart"/>
      <w:r>
        <w:t>ainem</w:t>
      </w:r>
      <w:proofErr w:type="spellEnd"/>
      <w:r>
        <w:t xml:space="preserve"> </w:t>
      </w:r>
      <w:proofErr w:type="spellStart"/>
      <w:r>
        <w:t>hayligen</w:t>
      </w:r>
      <w:proofErr w:type="spellEnd"/>
      <w:r>
        <w:t xml:space="preserve"> </w:t>
      </w:r>
      <w:proofErr w:type="spellStart"/>
      <w:r>
        <w:t>menschen</w:t>
      </w:r>
      <w:proofErr w:type="spellEnd"/>
      <w:r>
        <w:t xml:space="preserve"> oder Engel </w:t>
      </w:r>
      <w:proofErr w:type="spellStart"/>
      <w:r>
        <w:t>feyret</w:t>
      </w:r>
      <w:proofErr w:type="spellEnd"/>
      <w:r>
        <w:t xml:space="preserve">. Dann er spricht mit </w:t>
      </w:r>
      <w:proofErr w:type="spellStart"/>
      <w:r>
        <w:t>seyner</w:t>
      </w:r>
      <w:proofErr w:type="spellEnd"/>
      <w:r>
        <w:t xml:space="preserve"> </w:t>
      </w:r>
      <w:proofErr w:type="spellStart"/>
      <w:r>
        <w:t>feyerlichen</w:t>
      </w:r>
      <w:proofErr w:type="spellEnd"/>
      <w:r>
        <w:t xml:space="preserve"> that / das er durch </w:t>
      </w:r>
      <w:proofErr w:type="spellStart"/>
      <w:r>
        <w:t>ainen</w:t>
      </w:r>
      <w:proofErr w:type="spellEnd"/>
      <w:r>
        <w:t xml:space="preserve"> andern dann durch Christum die </w:t>
      </w:r>
      <w:proofErr w:type="spellStart"/>
      <w:r>
        <w:t>hayligkait</w:t>
      </w:r>
      <w:proofErr w:type="spellEnd"/>
      <w:r>
        <w:t xml:space="preserve"> erlangen will / das nicht </w:t>
      </w:r>
      <w:proofErr w:type="spellStart"/>
      <w:r>
        <w:t>anderst</w:t>
      </w:r>
      <w:proofErr w:type="spellEnd"/>
      <w:r>
        <w:t xml:space="preserve"> ist / dann Christum </w:t>
      </w:r>
      <w:proofErr w:type="spellStart"/>
      <w:r>
        <w:t>verwerffen</w:t>
      </w:r>
      <w:proofErr w:type="spellEnd"/>
      <w:r>
        <w:t xml:space="preserve">. Als die auch Christum </w:t>
      </w:r>
      <w:proofErr w:type="spellStart"/>
      <w:r>
        <w:t>verstossen</w:t>
      </w:r>
      <w:proofErr w:type="spellEnd"/>
      <w:r>
        <w:t xml:space="preserve"> oder verachten / die sagen </w:t>
      </w:r>
      <w:proofErr w:type="spellStart"/>
      <w:r>
        <w:t>doerffen</w:t>
      </w:r>
      <w:proofErr w:type="spellEnd"/>
      <w:r>
        <w:t xml:space="preserve"> / das </w:t>
      </w:r>
      <w:proofErr w:type="spellStart"/>
      <w:r>
        <w:t>gerechtigkait</w:t>
      </w:r>
      <w:proofErr w:type="spellEnd"/>
      <w:r>
        <w:t xml:space="preserve"> </w:t>
      </w:r>
      <w:proofErr w:type="spellStart"/>
      <w:r>
        <w:t>auß</w:t>
      </w:r>
      <w:proofErr w:type="spellEnd"/>
      <w:r>
        <w:t xml:space="preserve"> dem </w:t>
      </w:r>
      <w:proofErr w:type="spellStart"/>
      <w:r>
        <w:t>gesetz</w:t>
      </w:r>
      <w:proofErr w:type="spellEnd"/>
      <w:r>
        <w:t xml:space="preserve"> sey. Demnach </w:t>
      </w:r>
      <w:proofErr w:type="spellStart"/>
      <w:r>
        <w:t>wirt</w:t>
      </w:r>
      <w:proofErr w:type="spellEnd"/>
      <w:r>
        <w:t xml:space="preserve"> auch folgen / das Christus vergebens gestorben </w:t>
      </w:r>
      <w:proofErr w:type="spellStart"/>
      <w:r>
        <w:t>were</w:t>
      </w:r>
      <w:proofErr w:type="spellEnd"/>
      <w:r>
        <w:t xml:space="preserve"> / </w:t>
      </w:r>
      <w:proofErr w:type="spellStart"/>
      <w:r>
        <w:t>woelchs</w:t>
      </w:r>
      <w:proofErr w:type="spellEnd"/>
      <w:r>
        <w:t xml:space="preserve"> alles wider </w:t>
      </w:r>
      <w:proofErr w:type="spellStart"/>
      <w:r>
        <w:t>got</w:t>
      </w:r>
      <w:proofErr w:type="spellEnd"/>
      <w:r>
        <w:t xml:space="preserve"> ist. Solche der </w:t>
      </w:r>
      <w:proofErr w:type="spellStart"/>
      <w:r>
        <w:t>feyrer</w:t>
      </w:r>
      <w:proofErr w:type="spellEnd"/>
      <w:r>
        <w:t xml:space="preserve"> </w:t>
      </w:r>
      <w:proofErr w:type="spellStart"/>
      <w:r>
        <w:t>hayligen</w:t>
      </w:r>
      <w:proofErr w:type="spellEnd"/>
      <w:r>
        <w:t xml:space="preserve"> </w:t>
      </w:r>
      <w:proofErr w:type="spellStart"/>
      <w:r>
        <w:t>greyffen</w:t>
      </w:r>
      <w:proofErr w:type="spellEnd"/>
      <w:r>
        <w:t xml:space="preserve"> </w:t>
      </w:r>
      <w:proofErr w:type="spellStart"/>
      <w:r>
        <w:t>got</w:t>
      </w:r>
      <w:proofErr w:type="spellEnd"/>
      <w:r>
        <w:t xml:space="preserve"> in seine </w:t>
      </w:r>
      <w:proofErr w:type="spellStart"/>
      <w:r>
        <w:t>schoepffung</w:t>
      </w:r>
      <w:proofErr w:type="spellEnd"/>
      <w:r>
        <w:t xml:space="preserve"> </w:t>
      </w:r>
      <w:proofErr w:type="spellStart"/>
      <w:r>
        <w:t>unnd</w:t>
      </w:r>
      <w:proofErr w:type="spellEnd"/>
      <w:r>
        <w:t xml:space="preserve"> </w:t>
      </w:r>
      <w:proofErr w:type="spellStart"/>
      <w:r>
        <w:t>verkoeren</w:t>
      </w:r>
      <w:proofErr w:type="spellEnd"/>
      <w:r>
        <w:t xml:space="preserve"> die </w:t>
      </w:r>
      <w:proofErr w:type="spellStart"/>
      <w:r>
        <w:t>wercke</w:t>
      </w:r>
      <w:proofErr w:type="spellEnd"/>
      <w:r>
        <w:t xml:space="preserve"> der </w:t>
      </w:r>
      <w:proofErr w:type="spellStart"/>
      <w:r>
        <w:t>schoepffung</w:t>
      </w:r>
      <w:proofErr w:type="spellEnd"/>
      <w:r>
        <w:t xml:space="preserve"> / </w:t>
      </w:r>
      <w:proofErr w:type="spellStart"/>
      <w:r>
        <w:t>weyl</w:t>
      </w:r>
      <w:proofErr w:type="spellEnd"/>
      <w:r>
        <w:t xml:space="preserve"> Gott alle ding / und alle tage geschaffen und </w:t>
      </w:r>
      <w:proofErr w:type="spellStart"/>
      <w:r>
        <w:t>kain</w:t>
      </w:r>
      <w:proofErr w:type="spellEnd"/>
      <w:r>
        <w:t xml:space="preserve"> </w:t>
      </w:r>
      <w:proofErr w:type="spellStart"/>
      <w:r>
        <w:t>haylig</w:t>
      </w:r>
      <w:proofErr w:type="spellEnd"/>
      <w:r>
        <w:t xml:space="preserve"> </w:t>
      </w:r>
      <w:proofErr w:type="spellStart"/>
      <w:r>
        <w:t>ain</w:t>
      </w:r>
      <w:proofErr w:type="spellEnd"/>
      <w:r>
        <w:t xml:space="preserve"> </w:t>
      </w:r>
      <w:proofErr w:type="spellStart"/>
      <w:r>
        <w:t>stainlin</w:t>
      </w:r>
      <w:proofErr w:type="spellEnd"/>
      <w:r>
        <w:t xml:space="preserve"> vermocht. Wer nu </w:t>
      </w:r>
      <w:proofErr w:type="spellStart"/>
      <w:r>
        <w:t>ainen</w:t>
      </w:r>
      <w:proofErr w:type="spellEnd"/>
      <w:r>
        <w:t xml:space="preserve"> tag </w:t>
      </w:r>
      <w:proofErr w:type="spellStart"/>
      <w:r>
        <w:t>ainer</w:t>
      </w:r>
      <w:proofErr w:type="spellEnd"/>
      <w:r>
        <w:t xml:space="preserve"> </w:t>
      </w:r>
      <w:proofErr w:type="spellStart"/>
      <w:r>
        <w:t>creaturen</w:t>
      </w:r>
      <w:proofErr w:type="spellEnd"/>
      <w:r>
        <w:t xml:space="preserve"> </w:t>
      </w:r>
      <w:proofErr w:type="spellStart"/>
      <w:r>
        <w:t>zumisset</w:t>
      </w:r>
      <w:proofErr w:type="spellEnd"/>
      <w:r>
        <w:t xml:space="preserve"> / der </w:t>
      </w:r>
      <w:proofErr w:type="spellStart"/>
      <w:r>
        <w:t>nympt</w:t>
      </w:r>
      <w:proofErr w:type="spellEnd"/>
      <w:r>
        <w:t xml:space="preserve"> das geschaffen </w:t>
      </w:r>
      <w:proofErr w:type="spellStart"/>
      <w:r>
        <w:t>werck</w:t>
      </w:r>
      <w:proofErr w:type="spellEnd"/>
      <w:r>
        <w:t xml:space="preserve"> Gott </w:t>
      </w:r>
      <w:proofErr w:type="spellStart"/>
      <w:r>
        <w:t>seynem</w:t>
      </w:r>
      <w:proofErr w:type="spellEnd"/>
      <w:r>
        <w:t xml:space="preserve"> </w:t>
      </w:r>
      <w:proofErr w:type="spellStart"/>
      <w:r>
        <w:t>herren</w:t>
      </w:r>
      <w:proofErr w:type="spellEnd"/>
      <w:r>
        <w:t xml:space="preserve"> / und </w:t>
      </w:r>
      <w:proofErr w:type="spellStart"/>
      <w:r>
        <w:t>zelt</w:t>
      </w:r>
      <w:proofErr w:type="spellEnd"/>
      <w:r>
        <w:t xml:space="preserve"> es dem zu / der es </w:t>
      </w:r>
      <w:proofErr w:type="spellStart"/>
      <w:r>
        <w:t>nit</w:t>
      </w:r>
      <w:proofErr w:type="spellEnd"/>
      <w:r>
        <w:t xml:space="preserve"> geschaffen hat / </w:t>
      </w:r>
      <w:proofErr w:type="spellStart"/>
      <w:r>
        <w:t>ders</w:t>
      </w:r>
      <w:proofErr w:type="spellEnd"/>
      <w:r>
        <w:t xml:space="preserve"> auch </w:t>
      </w:r>
      <w:proofErr w:type="spellStart"/>
      <w:r>
        <w:t>nit</w:t>
      </w:r>
      <w:proofErr w:type="spellEnd"/>
      <w:r>
        <w:t xml:space="preserve"> schaffen vermag / das dann </w:t>
      </w:r>
      <w:proofErr w:type="spellStart"/>
      <w:r>
        <w:t>ain</w:t>
      </w:r>
      <w:proofErr w:type="spellEnd"/>
      <w:r>
        <w:t xml:space="preserve"> </w:t>
      </w:r>
      <w:proofErr w:type="spellStart"/>
      <w:r>
        <w:t>sünd</w:t>
      </w:r>
      <w:proofErr w:type="spellEnd"/>
      <w:r>
        <w:t xml:space="preserve"> ist wider </w:t>
      </w:r>
      <w:proofErr w:type="spellStart"/>
      <w:r>
        <w:t>gottes</w:t>
      </w:r>
      <w:proofErr w:type="spellEnd"/>
      <w:r>
        <w:t xml:space="preserve"> </w:t>
      </w:r>
      <w:proofErr w:type="spellStart"/>
      <w:r>
        <w:t>stercke</w:t>
      </w:r>
      <w:proofErr w:type="spellEnd"/>
      <w:r>
        <w:t xml:space="preserve"> / </w:t>
      </w:r>
      <w:proofErr w:type="spellStart"/>
      <w:r>
        <w:t>unnd</w:t>
      </w:r>
      <w:proofErr w:type="spellEnd"/>
      <w:r>
        <w:t xml:space="preserve"> strebt stracks wider </w:t>
      </w:r>
      <w:proofErr w:type="spellStart"/>
      <w:r>
        <w:t>gottes</w:t>
      </w:r>
      <w:proofErr w:type="spellEnd"/>
      <w:r>
        <w:t xml:space="preserve"> </w:t>
      </w:r>
      <w:proofErr w:type="spellStart"/>
      <w:r>
        <w:t>almaechtigkayt</w:t>
      </w:r>
      <w:proofErr w:type="spellEnd"/>
      <w:r>
        <w:t xml:space="preserve">. </w:t>
      </w:r>
    </w:p>
    <w:p w14:paraId="638AEECC" w14:textId="77777777" w:rsidR="003E64A2" w:rsidRDefault="003E64A2" w:rsidP="003E64A2">
      <w:pPr>
        <w:pStyle w:val="StandardWeb"/>
      </w:pPr>
      <w:r>
        <w:t xml:space="preserve">Ich </w:t>
      </w:r>
      <w:proofErr w:type="spellStart"/>
      <w:r>
        <w:t>wil</w:t>
      </w:r>
      <w:proofErr w:type="spellEnd"/>
      <w:r>
        <w:t xml:space="preserve"> der </w:t>
      </w:r>
      <w:proofErr w:type="spellStart"/>
      <w:r>
        <w:t>schaeden</w:t>
      </w:r>
      <w:proofErr w:type="spellEnd"/>
      <w:r>
        <w:t xml:space="preserve"> </w:t>
      </w:r>
      <w:proofErr w:type="spellStart"/>
      <w:r>
        <w:t>geschweygen</w:t>
      </w:r>
      <w:proofErr w:type="spellEnd"/>
      <w:r>
        <w:t xml:space="preserve"> / </w:t>
      </w:r>
      <w:proofErr w:type="spellStart"/>
      <w:r>
        <w:t>woelche</w:t>
      </w:r>
      <w:proofErr w:type="spellEnd"/>
      <w:r>
        <w:t xml:space="preserve"> die </w:t>
      </w:r>
      <w:proofErr w:type="spellStart"/>
      <w:r>
        <w:t>haußvaeter</w:t>
      </w:r>
      <w:proofErr w:type="spellEnd"/>
      <w:r>
        <w:t xml:space="preserve"> </w:t>
      </w:r>
      <w:proofErr w:type="spellStart"/>
      <w:r>
        <w:t>erleyden</w:t>
      </w:r>
      <w:proofErr w:type="spellEnd"/>
      <w:r>
        <w:t xml:space="preserve"> / dienen etwas von </w:t>
      </w:r>
      <w:proofErr w:type="spellStart"/>
      <w:r>
        <w:t>jren</w:t>
      </w:r>
      <w:proofErr w:type="spellEnd"/>
      <w:r>
        <w:t xml:space="preserve"> </w:t>
      </w:r>
      <w:proofErr w:type="spellStart"/>
      <w:r>
        <w:t>herligkaiten</w:t>
      </w:r>
      <w:proofErr w:type="spellEnd"/>
      <w:r>
        <w:t xml:space="preserve"> </w:t>
      </w:r>
      <w:proofErr w:type="spellStart"/>
      <w:r>
        <w:t>unnd</w:t>
      </w:r>
      <w:proofErr w:type="spellEnd"/>
      <w:r>
        <w:t xml:space="preserve"> diensten </w:t>
      </w:r>
      <w:proofErr w:type="spellStart"/>
      <w:r>
        <w:t>abgeet</w:t>
      </w:r>
      <w:proofErr w:type="spellEnd"/>
      <w:r>
        <w:t xml:space="preserve"> / </w:t>
      </w:r>
      <w:proofErr w:type="spellStart"/>
      <w:r>
        <w:t>unnd</w:t>
      </w:r>
      <w:proofErr w:type="spellEnd"/>
      <w:r>
        <w:t xml:space="preserve"> durch </w:t>
      </w:r>
      <w:proofErr w:type="spellStart"/>
      <w:r>
        <w:t>Pfaeffische</w:t>
      </w:r>
      <w:proofErr w:type="spellEnd"/>
      <w:r>
        <w:t xml:space="preserve"> </w:t>
      </w:r>
      <w:proofErr w:type="spellStart"/>
      <w:r>
        <w:t>tyranney</w:t>
      </w:r>
      <w:proofErr w:type="spellEnd"/>
      <w:r>
        <w:t xml:space="preserve"> </w:t>
      </w:r>
      <w:proofErr w:type="spellStart"/>
      <w:r>
        <w:t>geringert</w:t>
      </w:r>
      <w:proofErr w:type="spellEnd"/>
      <w:r>
        <w:t xml:space="preserve"> </w:t>
      </w:r>
      <w:proofErr w:type="spellStart"/>
      <w:r>
        <w:t>wirdt</w:t>
      </w:r>
      <w:proofErr w:type="spellEnd"/>
      <w:r>
        <w:t xml:space="preserve"> / denn das </w:t>
      </w:r>
      <w:proofErr w:type="spellStart"/>
      <w:r>
        <w:t>gesynd</w:t>
      </w:r>
      <w:proofErr w:type="spellEnd"/>
      <w:r>
        <w:t xml:space="preserve"> ist schuldig sechs tag </w:t>
      </w:r>
      <w:proofErr w:type="spellStart"/>
      <w:r>
        <w:t>zuarbayten</w:t>
      </w:r>
      <w:proofErr w:type="spellEnd"/>
      <w:r>
        <w:t xml:space="preserve"> </w:t>
      </w:r>
      <w:proofErr w:type="spellStart"/>
      <w:r>
        <w:t>jren</w:t>
      </w:r>
      <w:proofErr w:type="spellEnd"/>
      <w:r>
        <w:t xml:space="preserve"> </w:t>
      </w:r>
      <w:proofErr w:type="spellStart"/>
      <w:r>
        <w:t>herrn</w:t>
      </w:r>
      <w:proofErr w:type="spellEnd"/>
      <w:r>
        <w:t xml:space="preserve">. Aber </w:t>
      </w:r>
      <w:proofErr w:type="spellStart"/>
      <w:r>
        <w:t>dise</w:t>
      </w:r>
      <w:proofErr w:type="spellEnd"/>
      <w:r>
        <w:t xml:space="preserve"> pflichte und gehorsam des </w:t>
      </w:r>
      <w:proofErr w:type="spellStart"/>
      <w:r>
        <w:t>gesyndes</w:t>
      </w:r>
      <w:proofErr w:type="spellEnd"/>
      <w:r>
        <w:t xml:space="preserve"> / brechen die </w:t>
      </w:r>
      <w:proofErr w:type="spellStart"/>
      <w:r>
        <w:t>hayligen</w:t>
      </w:r>
      <w:proofErr w:type="spellEnd"/>
      <w:r>
        <w:t xml:space="preserve"> tage der Pfaffen </w:t>
      </w:r>
      <w:proofErr w:type="spellStart"/>
      <w:r>
        <w:t>unnd</w:t>
      </w:r>
      <w:proofErr w:type="spellEnd"/>
      <w:r>
        <w:t xml:space="preserve"> setzen an die </w:t>
      </w:r>
      <w:proofErr w:type="spellStart"/>
      <w:r>
        <w:t>Stat</w:t>
      </w:r>
      <w:proofErr w:type="spellEnd"/>
      <w:r>
        <w:t xml:space="preserve"> des </w:t>
      </w:r>
      <w:proofErr w:type="spellStart"/>
      <w:r>
        <w:t>gehorsams</w:t>
      </w:r>
      <w:proofErr w:type="spellEnd"/>
      <w:r>
        <w:t xml:space="preserve"> / </w:t>
      </w:r>
      <w:proofErr w:type="spellStart"/>
      <w:r>
        <w:t>maysterliche</w:t>
      </w:r>
      <w:proofErr w:type="spellEnd"/>
      <w:r>
        <w:t xml:space="preserve"> </w:t>
      </w:r>
      <w:proofErr w:type="spellStart"/>
      <w:r>
        <w:t>ursachen</w:t>
      </w:r>
      <w:proofErr w:type="spellEnd"/>
      <w:r>
        <w:t xml:space="preserve"> </w:t>
      </w:r>
      <w:proofErr w:type="spellStart"/>
      <w:r>
        <w:t>allerlay</w:t>
      </w:r>
      <w:proofErr w:type="spellEnd"/>
      <w:r>
        <w:t xml:space="preserve"> </w:t>
      </w:r>
      <w:proofErr w:type="spellStart"/>
      <w:r>
        <w:t>laster</w:t>
      </w:r>
      <w:proofErr w:type="spellEnd"/>
      <w:r>
        <w:t xml:space="preserve"> / als </w:t>
      </w:r>
      <w:proofErr w:type="spellStart"/>
      <w:r>
        <w:t>affterreden</w:t>
      </w:r>
      <w:proofErr w:type="spellEnd"/>
      <w:r>
        <w:t xml:space="preserve"> / </w:t>
      </w:r>
      <w:proofErr w:type="spellStart"/>
      <w:r>
        <w:t>trunckenhayt</w:t>
      </w:r>
      <w:proofErr w:type="spellEnd"/>
      <w:r>
        <w:t xml:space="preserve"> / </w:t>
      </w:r>
      <w:proofErr w:type="spellStart"/>
      <w:r>
        <w:t>schwoeren</w:t>
      </w:r>
      <w:proofErr w:type="spellEnd"/>
      <w:r>
        <w:t xml:space="preserve"> / </w:t>
      </w:r>
      <w:proofErr w:type="spellStart"/>
      <w:r>
        <w:t>steelen</w:t>
      </w:r>
      <w:proofErr w:type="spellEnd"/>
      <w:r>
        <w:t xml:space="preserve"> / </w:t>
      </w:r>
      <w:proofErr w:type="spellStart"/>
      <w:r>
        <w:t>moerderey</w:t>
      </w:r>
      <w:proofErr w:type="spellEnd"/>
      <w:r>
        <w:t xml:space="preserve"> / </w:t>
      </w:r>
      <w:proofErr w:type="spellStart"/>
      <w:r>
        <w:t>unnd</w:t>
      </w:r>
      <w:proofErr w:type="spellEnd"/>
      <w:r>
        <w:t xml:space="preserve"> alles </w:t>
      </w:r>
      <w:proofErr w:type="spellStart"/>
      <w:r>
        <w:t>boeses</w:t>
      </w:r>
      <w:proofErr w:type="spellEnd"/>
      <w:r>
        <w:t xml:space="preserve"> / das alles mit </w:t>
      </w:r>
      <w:proofErr w:type="spellStart"/>
      <w:r>
        <w:t>vilen</w:t>
      </w:r>
      <w:proofErr w:type="spellEnd"/>
      <w:r>
        <w:t xml:space="preserve"> worten </w:t>
      </w:r>
      <w:proofErr w:type="spellStart"/>
      <w:r>
        <w:t>mer</w:t>
      </w:r>
      <w:proofErr w:type="spellEnd"/>
      <w:r>
        <w:t xml:space="preserve"> </w:t>
      </w:r>
      <w:proofErr w:type="spellStart"/>
      <w:r>
        <w:t>auß</w:t>
      </w:r>
      <w:proofErr w:type="spellEnd"/>
      <w:r>
        <w:t xml:space="preserve"> </w:t>
      </w:r>
      <w:proofErr w:type="spellStart"/>
      <w:r>
        <w:t>zustreychen</w:t>
      </w:r>
      <w:proofErr w:type="spellEnd"/>
      <w:r>
        <w:t xml:space="preserve">. </w:t>
      </w:r>
    </w:p>
    <w:p w14:paraId="63F7E252" w14:textId="77777777" w:rsidR="003E64A2" w:rsidRDefault="003E64A2" w:rsidP="003E64A2">
      <w:pPr>
        <w:pStyle w:val="berschrift2"/>
      </w:pPr>
      <w:r>
        <w:t xml:space="preserve">13: Wie </w:t>
      </w:r>
      <w:proofErr w:type="spellStart"/>
      <w:r>
        <w:t>auß</w:t>
      </w:r>
      <w:proofErr w:type="spellEnd"/>
      <w:r>
        <w:t xml:space="preserve"> dem </w:t>
      </w:r>
      <w:proofErr w:type="spellStart"/>
      <w:r>
        <w:t>gebotten</w:t>
      </w:r>
      <w:proofErr w:type="spellEnd"/>
      <w:r>
        <w:t xml:space="preserve"> des Sabbat / Gottes </w:t>
      </w:r>
      <w:proofErr w:type="spellStart"/>
      <w:r>
        <w:t>barmhertzigkait</w:t>
      </w:r>
      <w:proofErr w:type="spellEnd"/>
      <w:r>
        <w:t xml:space="preserve"> </w:t>
      </w:r>
      <w:proofErr w:type="spellStart"/>
      <w:r>
        <w:t>erkant</w:t>
      </w:r>
      <w:proofErr w:type="spellEnd"/>
      <w:r>
        <w:t xml:space="preserve"> </w:t>
      </w:r>
      <w:proofErr w:type="spellStart"/>
      <w:r>
        <w:t>wirt</w:t>
      </w:r>
      <w:proofErr w:type="spellEnd"/>
      <w:r>
        <w:t xml:space="preserve"> / und zu Christo </w:t>
      </w:r>
      <w:proofErr w:type="spellStart"/>
      <w:r>
        <w:t>fueret</w:t>
      </w:r>
      <w:proofErr w:type="spellEnd"/>
      <w:r>
        <w:t xml:space="preserve"> und bringt.</w:t>
      </w:r>
    </w:p>
    <w:p w14:paraId="37B2584E" w14:textId="77777777" w:rsidR="003E64A2" w:rsidRDefault="003E64A2" w:rsidP="003E64A2">
      <w:pPr>
        <w:pStyle w:val="StandardWeb"/>
      </w:pPr>
      <w:r>
        <w:t xml:space="preserve">Es ist auch mit besondern </w:t>
      </w:r>
      <w:proofErr w:type="spellStart"/>
      <w:r>
        <w:t>fleyß</w:t>
      </w:r>
      <w:proofErr w:type="spellEnd"/>
      <w:r>
        <w:t xml:space="preserve"> </w:t>
      </w:r>
      <w:proofErr w:type="spellStart"/>
      <w:r>
        <w:t>zumercken</w:t>
      </w:r>
      <w:proofErr w:type="spellEnd"/>
      <w:r>
        <w:t xml:space="preserve"> / das </w:t>
      </w:r>
      <w:proofErr w:type="spellStart"/>
      <w:r>
        <w:t>gott</w:t>
      </w:r>
      <w:proofErr w:type="spellEnd"/>
      <w:r>
        <w:t xml:space="preserve"> dem </w:t>
      </w:r>
      <w:proofErr w:type="spellStart"/>
      <w:r>
        <w:t>menschen</w:t>
      </w:r>
      <w:proofErr w:type="spellEnd"/>
      <w:r>
        <w:t xml:space="preserve"> / </w:t>
      </w:r>
      <w:proofErr w:type="spellStart"/>
      <w:r>
        <w:t>ain</w:t>
      </w:r>
      <w:proofErr w:type="spellEnd"/>
      <w:r>
        <w:t xml:space="preserve"> grosse </w:t>
      </w:r>
      <w:proofErr w:type="spellStart"/>
      <w:r>
        <w:t>barmhertzigkait</w:t>
      </w:r>
      <w:proofErr w:type="spellEnd"/>
      <w:r>
        <w:t xml:space="preserve"> </w:t>
      </w:r>
      <w:proofErr w:type="spellStart"/>
      <w:r>
        <w:t>erzaygt</w:t>
      </w:r>
      <w:proofErr w:type="spellEnd"/>
      <w:r>
        <w:t xml:space="preserve"> hat / das er </w:t>
      </w:r>
      <w:proofErr w:type="spellStart"/>
      <w:r>
        <w:t>jn</w:t>
      </w:r>
      <w:proofErr w:type="spellEnd"/>
      <w:r>
        <w:t xml:space="preserve"> / des ernsten </w:t>
      </w:r>
      <w:proofErr w:type="spellStart"/>
      <w:r>
        <w:t>unnd</w:t>
      </w:r>
      <w:proofErr w:type="spellEnd"/>
      <w:r>
        <w:t xml:space="preserve"> gestrengen </w:t>
      </w:r>
      <w:proofErr w:type="spellStart"/>
      <w:r>
        <w:t>gebottes</w:t>
      </w:r>
      <w:proofErr w:type="spellEnd"/>
      <w:r>
        <w:t xml:space="preserve"> </w:t>
      </w:r>
      <w:proofErr w:type="spellStart"/>
      <w:r>
        <w:t>entlestiget</w:t>
      </w:r>
      <w:proofErr w:type="spellEnd"/>
      <w:r>
        <w:t xml:space="preserve"> / der </w:t>
      </w:r>
      <w:proofErr w:type="spellStart"/>
      <w:r>
        <w:t>taeglichen</w:t>
      </w:r>
      <w:proofErr w:type="spellEnd"/>
      <w:r>
        <w:t xml:space="preserve"> </w:t>
      </w:r>
      <w:proofErr w:type="spellStart"/>
      <w:r>
        <w:t>arbaytte</w:t>
      </w:r>
      <w:proofErr w:type="spellEnd"/>
      <w:r>
        <w:t xml:space="preserve">. Dann </w:t>
      </w:r>
      <w:proofErr w:type="spellStart"/>
      <w:r>
        <w:t>got</w:t>
      </w:r>
      <w:proofErr w:type="spellEnd"/>
      <w:r>
        <w:t xml:space="preserve"> gebot Adam und allen </w:t>
      </w:r>
      <w:proofErr w:type="spellStart"/>
      <w:r>
        <w:t>menschen</w:t>
      </w:r>
      <w:proofErr w:type="spellEnd"/>
      <w:r>
        <w:t xml:space="preserve"> in </w:t>
      </w:r>
      <w:proofErr w:type="spellStart"/>
      <w:r>
        <w:t>jm</w:t>
      </w:r>
      <w:proofErr w:type="spellEnd"/>
      <w:r>
        <w:t xml:space="preserve"> / das </w:t>
      </w:r>
      <w:proofErr w:type="spellStart"/>
      <w:r>
        <w:t>sy</w:t>
      </w:r>
      <w:proofErr w:type="spellEnd"/>
      <w:r>
        <w:t xml:space="preserve"> </w:t>
      </w:r>
      <w:proofErr w:type="spellStart"/>
      <w:r>
        <w:t>mitt</w:t>
      </w:r>
      <w:proofErr w:type="spellEnd"/>
      <w:r>
        <w:t xml:space="preserve"> </w:t>
      </w:r>
      <w:proofErr w:type="spellStart"/>
      <w:r>
        <w:t>arbaytten</w:t>
      </w:r>
      <w:proofErr w:type="spellEnd"/>
      <w:r>
        <w:t xml:space="preserve"> alle tag </w:t>
      </w:r>
      <w:proofErr w:type="spellStart"/>
      <w:r>
        <w:t>jres</w:t>
      </w:r>
      <w:proofErr w:type="spellEnd"/>
      <w:r>
        <w:t xml:space="preserve"> </w:t>
      </w:r>
      <w:proofErr w:type="spellStart"/>
      <w:r>
        <w:t>lebens</w:t>
      </w:r>
      <w:proofErr w:type="spellEnd"/>
      <w:r>
        <w:t xml:space="preserve"> / das </w:t>
      </w:r>
      <w:proofErr w:type="spellStart"/>
      <w:r>
        <w:t>brot</w:t>
      </w:r>
      <w:proofErr w:type="spellEnd"/>
      <w:r>
        <w:t xml:space="preserve"> </w:t>
      </w:r>
      <w:proofErr w:type="spellStart"/>
      <w:r>
        <w:t>auß</w:t>
      </w:r>
      <w:proofErr w:type="spellEnd"/>
      <w:r>
        <w:t xml:space="preserve"> der erden gewinnen und essen </w:t>
      </w:r>
      <w:proofErr w:type="spellStart"/>
      <w:r>
        <w:t>solten</w:t>
      </w:r>
      <w:proofErr w:type="spellEnd"/>
      <w:r>
        <w:t xml:space="preserve"> / </w:t>
      </w:r>
      <w:proofErr w:type="spellStart"/>
      <w:r>
        <w:t>auff</w:t>
      </w:r>
      <w:proofErr w:type="spellEnd"/>
      <w:r>
        <w:t xml:space="preserve"> das der ungehorsam / gestrafft und </w:t>
      </w:r>
      <w:proofErr w:type="spellStart"/>
      <w:r>
        <w:t>gebuest</w:t>
      </w:r>
      <w:proofErr w:type="spellEnd"/>
      <w:r>
        <w:t xml:space="preserve"> wurde. Nu hat das </w:t>
      </w:r>
      <w:proofErr w:type="spellStart"/>
      <w:r>
        <w:t>gebott</w:t>
      </w:r>
      <w:proofErr w:type="spellEnd"/>
      <w:r>
        <w:t xml:space="preserve"> </w:t>
      </w:r>
      <w:proofErr w:type="spellStart"/>
      <w:r>
        <w:t>gleych</w:t>
      </w:r>
      <w:proofErr w:type="spellEnd"/>
      <w:r>
        <w:t xml:space="preserve"> </w:t>
      </w:r>
      <w:proofErr w:type="spellStart"/>
      <w:r>
        <w:t>dise</w:t>
      </w:r>
      <w:proofErr w:type="spellEnd"/>
      <w:r>
        <w:t xml:space="preserve"> </w:t>
      </w:r>
      <w:proofErr w:type="spellStart"/>
      <w:r>
        <w:t>maynung</w:t>
      </w:r>
      <w:proofErr w:type="spellEnd"/>
      <w:r>
        <w:t xml:space="preserve"> / als </w:t>
      </w:r>
      <w:proofErr w:type="spellStart"/>
      <w:r>
        <w:t>solten</w:t>
      </w:r>
      <w:proofErr w:type="spellEnd"/>
      <w:r>
        <w:t xml:space="preserve"> wir / alle unser </w:t>
      </w:r>
      <w:proofErr w:type="spellStart"/>
      <w:r>
        <w:t>taegliche</w:t>
      </w:r>
      <w:proofErr w:type="spellEnd"/>
      <w:r>
        <w:t xml:space="preserve"> </w:t>
      </w:r>
      <w:proofErr w:type="spellStart"/>
      <w:r>
        <w:t>speyße</w:t>
      </w:r>
      <w:proofErr w:type="spellEnd"/>
      <w:r>
        <w:t xml:space="preserve"> mit </w:t>
      </w:r>
      <w:proofErr w:type="spellStart"/>
      <w:r>
        <w:t>taeglicher</w:t>
      </w:r>
      <w:proofErr w:type="spellEnd"/>
      <w:r>
        <w:t xml:space="preserve"> </w:t>
      </w:r>
      <w:proofErr w:type="spellStart"/>
      <w:r>
        <w:t>arbayt</w:t>
      </w:r>
      <w:proofErr w:type="spellEnd"/>
      <w:r>
        <w:t xml:space="preserve"> </w:t>
      </w:r>
      <w:proofErr w:type="spellStart"/>
      <w:r>
        <w:t>gewynnen</w:t>
      </w:r>
      <w:proofErr w:type="spellEnd"/>
      <w:r>
        <w:t xml:space="preserve"> / und </w:t>
      </w:r>
      <w:proofErr w:type="spellStart"/>
      <w:r>
        <w:t>kaynen</w:t>
      </w:r>
      <w:proofErr w:type="spellEnd"/>
      <w:r>
        <w:t xml:space="preserve"> tag unser </w:t>
      </w:r>
      <w:proofErr w:type="spellStart"/>
      <w:r>
        <w:t>brot</w:t>
      </w:r>
      <w:proofErr w:type="spellEnd"/>
      <w:r>
        <w:t xml:space="preserve"> essen / wir </w:t>
      </w:r>
      <w:proofErr w:type="spellStart"/>
      <w:r>
        <w:t>hettens</w:t>
      </w:r>
      <w:proofErr w:type="spellEnd"/>
      <w:r>
        <w:t xml:space="preserve"> denn / den selben tag / mit </w:t>
      </w:r>
      <w:proofErr w:type="spellStart"/>
      <w:r>
        <w:t>newer</w:t>
      </w:r>
      <w:proofErr w:type="spellEnd"/>
      <w:r>
        <w:t xml:space="preserve"> </w:t>
      </w:r>
      <w:proofErr w:type="spellStart"/>
      <w:r>
        <w:t>arbait</w:t>
      </w:r>
      <w:proofErr w:type="spellEnd"/>
      <w:r>
        <w:t xml:space="preserve"> bekommen oder gekriegt. So dann </w:t>
      </w:r>
      <w:proofErr w:type="spellStart"/>
      <w:r>
        <w:t>volgt</w:t>
      </w:r>
      <w:proofErr w:type="spellEnd"/>
      <w:r>
        <w:t xml:space="preserve">. Im </w:t>
      </w:r>
      <w:proofErr w:type="spellStart"/>
      <w:r>
        <w:t>schwayß</w:t>
      </w:r>
      <w:proofErr w:type="spellEnd"/>
      <w:r>
        <w:t xml:space="preserve"> deines angesichts / </w:t>
      </w:r>
      <w:proofErr w:type="spellStart"/>
      <w:r>
        <w:t>wirstu</w:t>
      </w:r>
      <w:proofErr w:type="spellEnd"/>
      <w:r>
        <w:t xml:space="preserve"> dein </w:t>
      </w:r>
      <w:proofErr w:type="spellStart"/>
      <w:r>
        <w:t>brot</w:t>
      </w:r>
      <w:proofErr w:type="spellEnd"/>
      <w:r>
        <w:t xml:space="preserve"> essen. Nu sollen wir unser </w:t>
      </w:r>
      <w:proofErr w:type="spellStart"/>
      <w:r>
        <w:t>taeglich</w:t>
      </w:r>
      <w:proofErr w:type="spellEnd"/>
      <w:r>
        <w:t xml:space="preserve"> </w:t>
      </w:r>
      <w:proofErr w:type="spellStart"/>
      <w:r>
        <w:t>brott</w:t>
      </w:r>
      <w:proofErr w:type="spellEnd"/>
      <w:r>
        <w:t xml:space="preserve"> essen / </w:t>
      </w:r>
      <w:proofErr w:type="spellStart"/>
      <w:r>
        <w:t>inn</w:t>
      </w:r>
      <w:proofErr w:type="spellEnd"/>
      <w:r>
        <w:t xml:space="preserve"> unserm </w:t>
      </w:r>
      <w:proofErr w:type="spellStart"/>
      <w:r>
        <w:t>schwayß</w:t>
      </w:r>
      <w:proofErr w:type="spellEnd"/>
      <w:r>
        <w:t xml:space="preserve"> essen / so </w:t>
      </w:r>
      <w:proofErr w:type="spellStart"/>
      <w:r>
        <w:t>muessen</w:t>
      </w:r>
      <w:proofErr w:type="spellEnd"/>
      <w:r>
        <w:t xml:space="preserve"> wir / alle tag </w:t>
      </w:r>
      <w:proofErr w:type="spellStart"/>
      <w:r>
        <w:t>arbayten</w:t>
      </w:r>
      <w:proofErr w:type="spellEnd"/>
      <w:r>
        <w:t xml:space="preserve"> / und den </w:t>
      </w:r>
      <w:proofErr w:type="spellStart"/>
      <w:r>
        <w:t>lust</w:t>
      </w:r>
      <w:proofErr w:type="spellEnd"/>
      <w:r>
        <w:t xml:space="preserve"> Adams / mit </w:t>
      </w:r>
      <w:proofErr w:type="spellStart"/>
      <w:r>
        <w:t>unlust</w:t>
      </w:r>
      <w:proofErr w:type="spellEnd"/>
      <w:r>
        <w:t xml:space="preserve"> und </w:t>
      </w:r>
      <w:proofErr w:type="spellStart"/>
      <w:r>
        <w:t>arbayten</w:t>
      </w:r>
      <w:proofErr w:type="spellEnd"/>
      <w:r>
        <w:t xml:space="preserve"> vor </w:t>
      </w:r>
      <w:proofErr w:type="spellStart"/>
      <w:r>
        <w:t>buessen</w:t>
      </w:r>
      <w:proofErr w:type="spellEnd"/>
      <w:r>
        <w:t xml:space="preserve"> / das uns zu schwer </w:t>
      </w:r>
      <w:proofErr w:type="spellStart"/>
      <w:r>
        <w:t>unn</w:t>
      </w:r>
      <w:proofErr w:type="spellEnd"/>
      <w:r>
        <w:t xml:space="preserve"> </w:t>
      </w:r>
      <w:proofErr w:type="spellStart"/>
      <w:r>
        <w:t>untraeglich</w:t>
      </w:r>
      <w:proofErr w:type="spellEnd"/>
      <w:r>
        <w:t xml:space="preserve"> </w:t>
      </w:r>
      <w:proofErr w:type="spellStart"/>
      <w:r>
        <w:t>wurd</w:t>
      </w:r>
      <w:proofErr w:type="spellEnd"/>
      <w:r>
        <w:t xml:space="preserve">. Dann der ungehorsam Adams </w:t>
      </w:r>
      <w:proofErr w:type="spellStart"/>
      <w:r>
        <w:t>wirt</w:t>
      </w:r>
      <w:proofErr w:type="spellEnd"/>
      <w:r>
        <w:t xml:space="preserve"> </w:t>
      </w:r>
      <w:proofErr w:type="spellStart"/>
      <w:r>
        <w:t>nit</w:t>
      </w:r>
      <w:proofErr w:type="spellEnd"/>
      <w:r>
        <w:t xml:space="preserve"> </w:t>
      </w:r>
      <w:proofErr w:type="spellStart"/>
      <w:r>
        <w:t>allain</w:t>
      </w:r>
      <w:proofErr w:type="spellEnd"/>
      <w:r>
        <w:t xml:space="preserve"> in uns </w:t>
      </w:r>
      <w:proofErr w:type="spellStart"/>
      <w:r>
        <w:t>gebuesset</w:t>
      </w:r>
      <w:proofErr w:type="spellEnd"/>
      <w:r>
        <w:t xml:space="preserve"> </w:t>
      </w:r>
      <w:proofErr w:type="spellStart"/>
      <w:r>
        <w:t>sonder</w:t>
      </w:r>
      <w:proofErr w:type="spellEnd"/>
      <w:r>
        <w:t xml:space="preserve"> wir </w:t>
      </w:r>
      <w:proofErr w:type="spellStart"/>
      <w:r>
        <w:t>muessen</w:t>
      </w:r>
      <w:proofErr w:type="spellEnd"/>
      <w:r>
        <w:t xml:space="preserve"> auch / die </w:t>
      </w:r>
      <w:proofErr w:type="spellStart"/>
      <w:r>
        <w:t>lenge</w:t>
      </w:r>
      <w:proofErr w:type="spellEnd"/>
      <w:r>
        <w:t xml:space="preserve"> </w:t>
      </w:r>
      <w:proofErr w:type="spellStart"/>
      <w:r>
        <w:t>groesser</w:t>
      </w:r>
      <w:proofErr w:type="spellEnd"/>
      <w:r>
        <w:t xml:space="preserve"> </w:t>
      </w:r>
      <w:proofErr w:type="spellStart"/>
      <w:r>
        <w:t>arbayt</w:t>
      </w:r>
      <w:proofErr w:type="spellEnd"/>
      <w:r>
        <w:t xml:space="preserve"> halben / ersterben / als die </w:t>
      </w:r>
      <w:proofErr w:type="spellStart"/>
      <w:r>
        <w:t>schrifft</w:t>
      </w:r>
      <w:proofErr w:type="spellEnd"/>
      <w:r>
        <w:t xml:space="preserve"> sagt / das </w:t>
      </w:r>
      <w:proofErr w:type="spellStart"/>
      <w:r>
        <w:t>untregliche</w:t>
      </w:r>
      <w:proofErr w:type="spellEnd"/>
      <w:r>
        <w:t xml:space="preserve"> </w:t>
      </w:r>
      <w:proofErr w:type="spellStart"/>
      <w:r>
        <w:t>arbayt</w:t>
      </w:r>
      <w:proofErr w:type="spellEnd"/>
      <w:r>
        <w:t xml:space="preserve"> macht alt </w:t>
      </w:r>
      <w:proofErr w:type="spellStart"/>
      <w:r>
        <w:t>unn</w:t>
      </w:r>
      <w:proofErr w:type="spellEnd"/>
      <w:r>
        <w:t xml:space="preserve"> todt. Es </w:t>
      </w:r>
      <w:proofErr w:type="spellStart"/>
      <w:r>
        <w:t>were</w:t>
      </w:r>
      <w:proofErr w:type="spellEnd"/>
      <w:r>
        <w:t xml:space="preserve"> auch </w:t>
      </w:r>
      <w:proofErr w:type="spellStart"/>
      <w:r>
        <w:t>nit</w:t>
      </w:r>
      <w:proofErr w:type="spellEnd"/>
      <w:r>
        <w:t xml:space="preserve"> </w:t>
      </w:r>
      <w:proofErr w:type="spellStart"/>
      <w:r>
        <w:t>unbillich</w:t>
      </w:r>
      <w:proofErr w:type="spellEnd"/>
      <w:r>
        <w:t xml:space="preserve"> / das uns </w:t>
      </w:r>
      <w:proofErr w:type="spellStart"/>
      <w:r>
        <w:t>got</w:t>
      </w:r>
      <w:proofErr w:type="spellEnd"/>
      <w:r>
        <w:t xml:space="preserve"> durch </w:t>
      </w:r>
      <w:proofErr w:type="spellStart"/>
      <w:r>
        <w:t>arbayten</w:t>
      </w:r>
      <w:proofErr w:type="spellEnd"/>
      <w:r>
        <w:t xml:space="preserve"> </w:t>
      </w:r>
      <w:proofErr w:type="spellStart"/>
      <w:r>
        <w:t>abthet</w:t>
      </w:r>
      <w:proofErr w:type="spellEnd"/>
      <w:r>
        <w:t xml:space="preserve"> </w:t>
      </w:r>
      <w:proofErr w:type="spellStart"/>
      <w:r>
        <w:t>unn</w:t>
      </w:r>
      <w:proofErr w:type="spellEnd"/>
      <w:r>
        <w:t xml:space="preserve"> </w:t>
      </w:r>
      <w:proofErr w:type="spellStart"/>
      <w:r>
        <w:t>ertoedtet</w:t>
      </w:r>
      <w:proofErr w:type="spellEnd"/>
      <w:r>
        <w:t xml:space="preserve">. </w:t>
      </w:r>
      <w:proofErr w:type="spellStart"/>
      <w:r>
        <w:t>Got</w:t>
      </w:r>
      <w:proofErr w:type="spellEnd"/>
      <w:r>
        <w:t xml:space="preserve"> </w:t>
      </w:r>
      <w:proofErr w:type="spellStart"/>
      <w:r>
        <w:t>het</w:t>
      </w:r>
      <w:proofErr w:type="spellEnd"/>
      <w:r>
        <w:t xml:space="preserve"> es guten fug </w:t>
      </w:r>
      <w:proofErr w:type="spellStart"/>
      <w:r>
        <w:t>unn</w:t>
      </w:r>
      <w:proofErr w:type="spellEnd"/>
      <w:r>
        <w:t xml:space="preserve"> recht das er uns erwürget durch </w:t>
      </w:r>
      <w:proofErr w:type="spellStart"/>
      <w:r>
        <w:t>arbayt</w:t>
      </w:r>
      <w:proofErr w:type="spellEnd"/>
      <w:r>
        <w:t xml:space="preserve"> und zu </w:t>
      </w:r>
      <w:proofErr w:type="spellStart"/>
      <w:r>
        <w:t>aeschen</w:t>
      </w:r>
      <w:proofErr w:type="spellEnd"/>
      <w:r>
        <w:t xml:space="preserve"> machet / </w:t>
      </w:r>
      <w:proofErr w:type="spellStart"/>
      <w:r>
        <w:t>Got</w:t>
      </w:r>
      <w:proofErr w:type="spellEnd"/>
      <w:r>
        <w:t xml:space="preserve"> aber unser </w:t>
      </w:r>
      <w:proofErr w:type="spellStart"/>
      <w:r>
        <w:t>herr</w:t>
      </w:r>
      <w:proofErr w:type="spellEnd"/>
      <w:r>
        <w:t xml:space="preserve"> hat </w:t>
      </w:r>
      <w:proofErr w:type="spellStart"/>
      <w:r>
        <w:t>ain</w:t>
      </w:r>
      <w:proofErr w:type="spellEnd"/>
      <w:r>
        <w:t xml:space="preserve"> </w:t>
      </w:r>
      <w:proofErr w:type="spellStart"/>
      <w:r>
        <w:t>vaetterliche</w:t>
      </w:r>
      <w:proofErr w:type="spellEnd"/>
      <w:r>
        <w:t xml:space="preserve"> liebe </w:t>
      </w:r>
      <w:proofErr w:type="spellStart"/>
      <w:r>
        <w:t>unn</w:t>
      </w:r>
      <w:proofErr w:type="spellEnd"/>
      <w:r>
        <w:t xml:space="preserve"> </w:t>
      </w:r>
      <w:proofErr w:type="spellStart"/>
      <w:r>
        <w:t>grundloße</w:t>
      </w:r>
      <w:proofErr w:type="spellEnd"/>
      <w:r>
        <w:t xml:space="preserve"> </w:t>
      </w:r>
      <w:proofErr w:type="spellStart"/>
      <w:r>
        <w:t>barmhertzigkait</w:t>
      </w:r>
      <w:proofErr w:type="spellEnd"/>
      <w:r>
        <w:t xml:space="preserve"> zu uns / </w:t>
      </w:r>
      <w:proofErr w:type="spellStart"/>
      <w:r>
        <w:t>unn</w:t>
      </w:r>
      <w:proofErr w:type="spellEnd"/>
      <w:r>
        <w:t xml:space="preserve"> </w:t>
      </w:r>
      <w:proofErr w:type="spellStart"/>
      <w:r>
        <w:t>wolt</w:t>
      </w:r>
      <w:proofErr w:type="spellEnd"/>
      <w:r>
        <w:t xml:space="preserve"> </w:t>
      </w:r>
      <w:proofErr w:type="spellStart"/>
      <w:r>
        <w:t>nit</w:t>
      </w:r>
      <w:proofErr w:type="spellEnd"/>
      <w:r>
        <w:t xml:space="preserve"> ewig zürnen / noch uns </w:t>
      </w:r>
      <w:proofErr w:type="spellStart"/>
      <w:r>
        <w:t>gantz</w:t>
      </w:r>
      <w:proofErr w:type="spellEnd"/>
      <w:r>
        <w:t xml:space="preserve"> </w:t>
      </w:r>
      <w:proofErr w:type="spellStart"/>
      <w:r>
        <w:t>außtilcken</w:t>
      </w:r>
      <w:proofErr w:type="spellEnd"/>
      <w:r>
        <w:t xml:space="preserve">. </w:t>
      </w:r>
      <w:proofErr w:type="spellStart"/>
      <w:r>
        <w:t>Darumb</w:t>
      </w:r>
      <w:proofErr w:type="spellEnd"/>
      <w:r>
        <w:t xml:space="preserve"> gab </w:t>
      </w:r>
      <w:proofErr w:type="spellStart"/>
      <w:r>
        <w:t>got</w:t>
      </w:r>
      <w:proofErr w:type="spellEnd"/>
      <w:r>
        <w:t xml:space="preserve"> </w:t>
      </w:r>
      <w:proofErr w:type="spellStart"/>
      <w:r>
        <w:t>ain</w:t>
      </w:r>
      <w:proofErr w:type="spellEnd"/>
      <w:r>
        <w:t xml:space="preserve"> </w:t>
      </w:r>
      <w:proofErr w:type="spellStart"/>
      <w:r>
        <w:t>gebott</w:t>
      </w:r>
      <w:proofErr w:type="spellEnd"/>
      <w:r>
        <w:t xml:space="preserve"> des </w:t>
      </w:r>
      <w:proofErr w:type="spellStart"/>
      <w:r>
        <w:t>sabbats</w:t>
      </w:r>
      <w:proofErr w:type="spellEnd"/>
      <w:r>
        <w:t xml:space="preserve"> das wir nur sechs tag lang </w:t>
      </w:r>
      <w:proofErr w:type="spellStart"/>
      <w:r>
        <w:t>solten</w:t>
      </w:r>
      <w:proofErr w:type="spellEnd"/>
      <w:r>
        <w:t xml:space="preserve"> </w:t>
      </w:r>
      <w:proofErr w:type="spellStart"/>
      <w:r>
        <w:t>arbayten</w:t>
      </w:r>
      <w:proofErr w:type="spellEnd"/>
      <w:r>
        <w:t xml:space="preserve">. Aber den </w:t>
      </w:r>
      <w:proofErr w:type="spellStart"/>
      <w:r>
        <w:t>sibenden</w:t>
      </w:r>
      <w:proofErr w:type="spellEnd"/>
      <w:r>
        <w:t xml:space="preserve"> tag hat er zu </w:t>
      </w:r>
      <w:proofErr w:type="spellStart"/>
      <w:r>
        <w:t>aynem</w:t>
      </w:r>
      <w:proofErr w:type="spellEnd"/>
      <w:r>
        <w:t xml:space="preserve"> </w:t>
      </w:r>
      <w:proofErr w:type="spellStart"/>
      <w:r>
        <w:t>sabbat</w:t>
      </w:r>
      <w:proofErr w:type="spellEnd"/>
      <w:r>
        <w:t xml:space="preserve"> </w:t>
      </w:r>
      <w:proofErr w:type="spellStart"/>
      <w:r>
        <w:t>unn</w:t>
      </w:r>
      <w:proofErr w:type="spellEnd"/>
      <w:r>
        <w:t xml:space="preserve"> </w:t>
      </w:r>
      <w:proofErr w:type="spellStart"/>
      <w:r>
        <w:t>muessig</w:t>
      </w:r>
      <w:proofErr w:type="spellEnd"/>
      <w:r>
        <w:t xml:space="preserve"> tag gesetzt / uns zu </w:t>
      </w:r>
      <w:proofErr w:type="spellStart"/>
      <w:r>
        <w:t>gutte</w:t>
      </w:r>
      <w:proofErr w:type="spellEnd"/>
      <w:r>
        <w:t xml:space="preserve">. </w:t>
      </w:r>
      <w:proofErr w:type="spellStart"/>
      <w:r>
        <w:t>Auff</w:t>
      </w:r>
      <w:proofErr w:type="spellEnd"/>
      <w:r>
        <w:t xml:space="preserve"> das / das wir uns erfrischten / </w:t>
      </w:r>
      <w:proofErr w:type="spellStart"/>
      <w:r>
        <w:t>unn</w:t>
      </w:r>
      <w:proofErr w:type="spellEnd"/>
      <w:r>
        <w:t xml:space="preserve"> </w:t>
      </w:r>
      <w:proofErr w:type="spellStart"/>
      <w:r>
        <w:t>sterckten</w:t>
      </w:r>
      <w:proofErr w:type="spellEnd"/>
      <w:r>
        <w:t xml:space="preserve"> / und </w:t>
      </w:r>
      <w:proofErr w:type="spellStart"/>
      <w:r>
        <w:t>abner</w:t>
      </w:r>
      <w:proofErr w:type="spellEnd"/>
      <w:r>
        <w:t xml:space="preserve"> </w:t>
      </w:r>
      <w:proofErr w:type="spellStart"/>
      <w:r>
        <w:t>arbayte</w:t>
      </w:r>
      <w:proofErr w:type="spellEnd"/>
      <w:r>
        <w:t xml:space="preserve"> </w:t>
      </w:r>
      <w:proofErr w:type="spellStart"/>
      <w:r>
        <w:t>krefften</w:t>
      </w:r>
      <w:proofErr w:type="spellEnd"/>
      <w:r>
        <w:t xml:space="preserve"> erholen / das wir dem </w:t>
      </w:r>
      <w:proofErr w:type="spellStart"/>
      <w:r>
        <w:t>barmhertzigen</w:t>
      </w:r>
      <w:proofErr w:type="spellEnd"/>
      <w:r>
        <w:t xml:space="preserve"> </w:t>
      </w:r>
      <w:proofErr w:type="spellStart"/>
      <w:r>
        <w:t>gott</w:t>
      </w:r>
      <w:proofErr w:type="spellEnd"/>
      <w:r>
        <w:t xml:space="preserve"> / </w:t>
      </w:r>
      <w:proofErr w:type="spellStart"/>
      <w:r>
        <w:t>nit</w:t>
      </w:r>
      <w:proofErr w:type="spellEnd"/>
      <w:r>
        <w:t xml:space="preserve"> </w:t>
      </w:r>
      <w:proofErr w:type="spellStart"/>
      <w:r>
        <w:t>moegen</w:t>
      </w:r>
      <w:proofErr w:type="spellEnd"/>
      <w:r>
        <w:t xml:space="preserve"> </w:t>
      </w:r>
      <w:proofErr w:type="spellStart"/>
      <w:r>
        <w:t>voldancken</w:t>
      </w:r>
      <w:proofErr w:type="spellEnd"/>
      <w:r>
        <w:t xml:space="preserve"> / und </w:t>
      </w:r>
      <w:proofErr w:type="spellStart"/>
      <w:r>
        <w:t>saelig</w:t>
      </w:r>
      <w:proofErr w:type="spellEnd"/>
      <w:r>
        <w:t xml:space="preserve"> ist der / der den </w:t>
      </w:r>
      <w:proofErr w:type="spellStart"/>
      <w:r>
        <w:t>gayst</w:t>
      </w:r>
      <w:proofErr w:type="spellEnd"/>
      <w:r>
        <w:t xml:space="preserve"> der </w:t>
      </w:r>
      <w:proofErr w:type="spellStart"/>
      <w:r>
        <w:t>barmhertzigkait</w:t>
      </w:r>
      <w:proofErr w:type="spellEnd"/>
      <w:r>
        <w:t xml:space="preserve"> </w:t>
      </w:r>
      <w:proofErr w:type="spellStart"/>
      <w:r>
        <w:t>entpfindt</w:t>
      </w:r>
      <w:proofErr w:type="spellEnd"/>
      <w:r>
        <w:t xml:space="preserve"> / und Gott seyn lob / </w:t>
      </w:r>
      <w:proofErr w:type="spellStart"/>
      <w:r>
        <w:t>namen</w:t>
      </w:r>
      <w:proofErr w:type="spellEnd"/>
      <w:r>
        <w:t xml:space="preserve"> / und rum ist. </w:t>
      </w:r>
    </w:p>
    <w:p w14:paraId="4FF26D1F" w14:textId="77777777" w:rsidR="003E64A2" w:rsidRDefault="003E64A2" w:rsidP="003E64A2">
      <w:pPr>
        <w:pStyle w:val="StandardWeb"/>
      </w:pPr>
      <w:r>
        <w:t xml:space="preserve">Aber man soll abermals in </w:t>
      </w:r>
      <w:proofErr w:type="spellStart"/>
      <w:r>
        <w:t>fleyß</w:t>
      </w:r>
      <w:proofErr w:type="spellEnd"/>
      <w:r>
        <w:t xml:space="preserve"> ermessen / das </w:t>
      </w:r>
      <w:proofErr w:type="spellStart"/>
      <w:r>
        <w:t>muessigkait</w:t>
      </w:r>
      <w:proofErr w:type="spellEnd"/>
      <w:r>
        <w:t xml:space="preserve"> die </w:t>
      </w:r>
      <w:proofErr w:type="spellStart"/>
      <w:r>
        <w:t>langkweyligkait</w:t>
      </w:r>
      <w:proofErr w:type="spellEnd"/>
      <w:r>
        <w:t xml:space="preserve"> </w:t>
      </w:r>
      <w:proofErr w:type="spellStart"/>
      <w:r>
        <w:t>gebüret</w:t>
      </w:r>
      <w:proofErr w:type="spellEnd"/>
      <w:r>
        <w:t xml:space="preserve"> / </w:t>
      </w:r>
      <w:proofErr w:type="spellStart"/>
      <w:r>
        <w:t>unn</w:t>
      </w:r>
      <w:proofErr w:type="spellEnd"/>
      <w:r>
        <w:t xml:space="preserve"> </w:t>
      </w:r>
      <w:proofErr w:type="spellStart"/>
      <w:r>
        <w:t>darumb</w:t>
      </w:r>
      <w:proofErr w:type="spellEnd"/>
      <w:r>
        <w:t xml:space="preserve"> </w:t>
      </w:r>
      <w:proofErr w:type="spellStart"/>
      <w:r>
        <w:t>gebotten</w:t>
      </w:r>
      <w:proofErr w:type="spellEnd"/>
      <w:r>
        <w:t xml:space="preserve"> ist / das der </w:t>
      </w:r>
      <w:proofErr w:type="spellStart"/>
      <w:r>
        <w:t>muessig</w:t>
      </w:r>
      <w:proofErr w:type="spellEnd"/>
      <w:r>
        <w:t xml:space="preserve"> </w:t>
      </w:r>
      <w:proofErr w:type="spellStart"/>
      <w:r>
        <w:t>ain</w:t>
      </w:r>
      <w:proofErr w:type="spellEnd"/>
      <w:r>
        <w:t xml:space="preserve"> lange </w:t>
      </w:r>
      <w:proofErr w:type="spellStart"/>
      <w:r>
        <w:t>weyle</w:t>
      </w:r>
      <w:proofErr w:type="spellEnd"/>
      <w:r>
        <w:t xml:space="preserve"> oder lange </w:t>
      </w:r>
      <w:proofErr w:type="spellStart"/>
      <w:r>
        <w:t>zeyt</w:t>
      </w:r>
      <w:proofErr w:type="spellEnd"/>
      <w:r>
        <w:t xml:space="preserve"> hab / wenn er in </w:t>
      </w:r>
      <w:proofErr w:type="spellStart"/>
      <w:r>
        <w:t>gott</w:t>
      </w:r>
      <w:proofErr w:type="spellEnd"/>
      <w:r>
        <w:t xml:space="preserve"> </w:t>
      </w:r>
      <w:proofErr w:type="spellStart"/>
      <w:r>
        <w:t>ruwet</w:t>
      </w:r>
      <w:proofErr w:type="spellEnd"/>
      <w:r>
        <w:t xml:space="preserve"> / und in </w:t>
      </w:r>
      <w:proofErr w:type="spellStart"/>
      <w:r>
        <w:t>goetlicher</w:t>
      </w:r>
      <w:proofErr w:type="spellEnd"/>
      <w:r>
        <w:t xml:space="preserve"> </w:t>
      </w:r>
      <w:proofErr w:type="spellStart"/>
      <w:r>
        <w:t>weyse</w:t>
      </w:r>
      <w:proofErr w:type="spellEnd"/>
      <w:r>
        <w:t xml:space="preserve"> </w:t>
      </w:r>
      <w:proofErr w:type="spellStart"/>
      <w:r>
        <w:t>muessig</w:t>
      </w:r>
      <w:proofErr w:type="spellEnd"/>
      <w:r>
        <w:t xml:space="preserve"> ist. Und </w:t>
      </w:r>
      <w:proofErr w:type="spellStart"/>
      <w:r>
        <w:t>gott</w:t>
      </w:r>
      <w:proofErr w:type="spellEnd"/>
      <w:r>
        <w:t xml:space="preserve"> hat den </w:t>
      </w:r>
      <w:proofErr w:type="spellStart"/>
      <w:r>
        <w:t>muessiggang</w:t>
      </w:r>
      <w:proofErr w:type="spellEnd"/>
      <w:r>
        <w:t xml:space="preserve"> / </w:t>
      </w:r>
      <w:proofErr w:type="spellStart"/>
      <w:r>
        <w:t>under</w:t>
      </w:r>
      <w:proofErr w:type="spellEnd"/>
      <w:r>
        <w:t xml:space="preserve"> andern </w:t>
      </w:r>
      <w:proofErr w:type="spellStart"/>
      <w:r>
        <w:t>ursachen</w:t>
      </w:r>
      <w:proofErr w:type="spellEnd"/>
      <w:r>
        <w:t xml:space="preserve"> auch den </w:t>
      </w:r>
      <w:proofErr w:type="spellStart"/>
      <w:r>
        <w:t>hoertern</w:t>
      </w:r>
      <w:proofErr w:type="spellEnd"/>
      <w:r>
        <w:t xml:space="preserve"> und </w:t>
      </w:r>
      <w:proofErr w:type="spellStart"/>
      <w:r>
        <w:t>stoerckern</w:t>
      </w:r>
      <w:proofErr w:type="spellEnd"/>
      <w:r>
        <w:t xml:space="preserve"> </w:t>
      </w:r>
      <w:proofErr w:type="spellStart"/>
      <w:r>
        <w:t>menschen</w:t>
      </w:r>
      <w:proofErr w:type="spellEnd"/>
      <w:r>
        <w:t xml:space="preserve"> (die </w:t>
      </w:r>
      <w:proofErr w:type="spellStart"/>
      <w:r>
        <w:t>wol</w:t>
      </w:r>
      <w:proofErr w:type="spellEnd"/>
      <w:r>
        <w:t xml:space="preserve"> </w:t>
      </w:r>
      <w:proofErr w:type="spellStart"/>
      <w:r>
        <w:t>arbayten</w:t>
      </w:r>
      <w:proofErr w:type="spellEnd"/>
      <w:r>
        <w:t xml:space="preserve"> </w:t>
      </w:r>
      <w:proofErr w:type="spellStart"/>
      <w:r>
        <w:t>koennen</w:t>
      </w:r>
      <w:proofErr w:type="spellEnd"/>
      <w:r>
        <w:t xml:space="preserve"> / </w:t>
      </w:r>
      <w:proofErr w:type="spellStart"/>
      <w:r>
        <w:t>unn</w:t>
      </w:r>
      <w:proofErr w:type="spellEnd"/>
      <w:r>
        <w:t xml:space="preserve"> grossen </w:t>
      </w:r>
      <w:proofErr w:type="spellStart"/>
      <w:r>
        <w:t>lust</w:t>
      </w:r>
      <w:proofErr w:type="spellEnd"/>
      <w:r>
        <w:t xml:space="preserve"> zur </w:t>
      </w:r>
      <w:proofErr w:type="spellStart"/>
      <w:r>
        <w:t>arbayt</w:t>
      </w:r>
      <w:proofErr w:type="spellEnd"/>
      <w:r>
        <w:t xml:space="preserve"> haben) </w:t>
      </w:r>
      <w:proofErr w:type="spellStart"/>
      <w:r>
        <w:t>auffgelegt</w:t>
      </w:r>
      <w:proofErr w:type="spellEnd"/>
      <w:r>
        <w:t xml:space="preserve"> / das </w:t>
      </w:r>
      <w:proofErr w:type="spellStart"/>
      <w:r>
        <w:t>sy</w:t>
      </w:r>
      <w:proofErr w:type="spellEnd"/>
      <w:r>
        <w:t xml:space="preserve"> / </w:t>
      </w:r>
      <w:proofErr w:type="spellStart"/>
      <w:r>
        <w:t>jre</w:t>
      </w:r>
      <w:proofErr w:type="spellEnd"/>
      <w:r>
        <w:t xml:space="preserve"> </w:t>
      </w:r>
      <w:proofErr w:type="spellStart"/>
      <w:r>
        <w:t>lüste</w:t>
      </w:r>
      <w:proofErr w:type="spellEnd"/>
      <w:r>
        <w:t xml:space="preserve"> brechen / und in </w:t>
      </w:r>
      <w:proofErr w:type="spellStart"/>
      <w:r>
        <w:t>ainen</w:t>
      </w:r>
      <w:proofErr w:type="spellEnd"/>
      <w:r>
        <w:t xml:space="preserve"> verdrieß / und </w:t>
      </w:r>
      <w:proofErr w:type="spellStart"/>
      <w:r>
        <w:t>grawen</w:t>
      </w:r>
      <w:proofErr w:type="spellEnd"/>
      <w:r>
        <w:t xml:space="preserve"> </w:t>
      </w:r>
      <w:proofErr w:type="spellStart"/>
      <w:r>
        <w:t>jres</w:t>
      </w:r>
      <w:proofErr w:type="spellEnd"/>
      <w:r>
        <w:t xml:space="preserve"> </w:t>
      </w:r>
      <w:proofErr w:type="spellStart"/>
      <w:r>
        <w:t>lebens</w:t>
      </w:r>
      <w:proofErr w:type="spellEnd"/>
      <w:r>
        <w:t xml:space="preserve"> fallen / und am </w:t>
      </w:r>
      <w:proofErr w:type="spellStart"/>
      <w:r>
        <w:t>feyertag</w:t>
      </w:r>
      <w:proofErr w:type="spellEnd"/>
      <w:r>
        <w:t xml:space="preserve"> </w:t>
      </w:r>
      <w:proofErr w:type="spellStart"/>
      <w:r>
        <w:t>meer</w:t>
      </w:r>
      <w:proofErr w:type="spellEnd"/>
      <w:r>
        <w:t xml:space="preserve"> </w:t>
      </w:r>
      <w:proofErr w:type="spellStart"/>
      <w:r>
        <w:t>bedaechten</w:t>
      </w:r>
      <w:proofErr w:type="spellEnd"/>
      <w:r>
        <w:t xml:space="preserve"> / wie </w:t>
      </w:r>
      <w:proofErr w:type="spellStart"/>
      <w:r>
        <w:t>boßhafftig</w:t>
      </w:r>
      <w:proofErr w:type="spellEnd"/>
      <w:r>
        <w:t xml:space="preserve"> / gebrechlich / </w:t>
      </w:r>
      <w:proofErr w:type="spellStart"/>
      <w:r>
        <w:t>naerrisch</w:t>
      </w:r>
      <w:proofErr w:type="spellEnd"/>
      <w:r>
        <w:t xml:space="preserve"> / schwach / </w:t>
      </w:r>
      <w:proofErr w:type="spellStart"/>
      <w:r>
        <w:t>liebloß</w:t>
      </w:r>
      <w:proofErr w:type="spellEnd"/>
      <w:r>
        <w:t xml:space="preserve"> / </w:t>
      </w:r>
      <w:proofErr w:type="spellStart"/>
      <w:r>
        <w:t>unn</w:t>
      </w:r>
      <w:proofErr w:type="spellEnd"/>
      <w:r>
        <w:t xml:space="preserve"> </w:t>
      </w:r>
      <w:proofErr w:type="spellStart"/>
      <w:r>
        <w:t>glaubloß</w:t>
      </w:r>
      <w:proofErr w:type="spellEnd"/>
      <w:r>
        <w:t xml:space="preserve"> </w:t>
      </w:r>
      <w:proofErr w:type="spellStart"/>
      <w:r>
        <w:t>sy</w:t>
      </w:r>
      <w:proofErr w:type="spellEnd"/>
      <w:r>
        <w:t xml:space="preserve"> in </w:t>
      </w:r>
      <w:proofErr w:type="spellStart"/>
      <w:r>
        <w:t>got</w:t>
      </w:r>
      <w:proofErr w:type="spellEnd"/>
      <w:r>
        <w:t xml:space="preserve"> </w:t>
      </w:r>
      <w:proofErr w:type="spellStart"/>
      <w:r>
        <w:t>seynd</w:t>
      </w:r>
      <w:proofErr w:type="spellEnd"/>
      <w:r>
        <w:t xml:space="preserve"> / wie </w:t>
      </w:r>
      <w:proofErr w:type="spellStart"/>
      <w:r>
        <w:t>sy</w:t>
      </w:r>
      <w:proofErr w:type="spellEnd"/>
      <w:r>
        <w:t xml:space="preserve"> dem </w:t>
      </w:r>
      <w:proofErr w:type="spellStart"/>
      <w:r>
        <w:t>gesetz</w:t>
      </w:r>
      <w:proofErr w:type="spellEnd"/>
      <w:r>
        <w:t xml:space="preserve"> nach </w:t>
      </w:r>
      <w:proofErr w:type="spellStart"/>
      <w:r>
        <w:t>eylen</w:t>
      </w:r>
      <w:proofErr w:type="spellEnd"/>
      <w:r>
        <w:t xml:space="preserve"> und </w:t>
      </w:r>
      <w:proofErr w:type="spellStart"/>
      <w:r>
        <w:t>sorgfeltig</w:t>
      </w:r>
      <w:proofErr w:type="spellEnd"/>
      <w:r>
        <w:t xml:space="preserve"> </w:t>
      </w:r>
      <w:proofErr w:type="spellStart"/>
      <w:r>
        <w:t>seind</w:t>
      </w:r>
      <w:proofErr w:type="spellEnd"/>
      <w:r>
        <w:t xml:space="preserve"> / und Gottes </w:t>
      </w:r>
      <w:proofErr w:type="spellStart"/>
      <w:r>
        <w:t>eere</w:t>
      </w:r>
      <w:proofErr w:type="spellEnd"/>
      <w:r>
        <w:t xml:space="preserve"> / </w:t>
      </w:r>
      <w:proofErr w:type="spellStart"/>
      <w:r>
        <w:t>nit</w:t>
      </w:r>
      <w:proofErr w:type="spellEnd"/>
      <w:r>
        <w:t xml:space="preserve"> </w:t>
      </w:r>
      <w:proofErr w:type="spellStart"/>
      <w:r>
        <w:t>lautter</w:t>
      </w:r>
      <w:proofErr w:type="spellEnd"/>
      <w:r>
        <w:t xml:space="preserve"> suchen / noch </w:t>
      </w:r>
      <w:proofErr w:type="spellStart"/>
      <w:r>
        <w:t>gottes</w:t>
      </w:r>
      <w:proofErr w:type="spellEnd"/>
      <w:r>
        <w:t xml:space="preserve"> </w:t>
      </w:r>
      <w:proofErr w:type="spellStart"/>
      <w:r>
        <w:t>gebott</w:t>
      </w:r>
      <w:proofErr w:type="spellEnd"/>
      <w:r>
        <w:t xml:space="preserve"> </w:t>
      </w:r>
      <w:proofErr w:type="spellStart"/>
      <w:r>
        <w:t>behertzen</w:t>
      </w:r>
      <w:proofErr w:type="spellEnd"/>
      <w:r>
        <w:t xml:space="preserve"> oder thun </w:t>
      </w:r>
      <w:proofErr w:type="spellStart"/>
      <w:r>
        <w:t>woellen</w:t>
      </w:r>
      <w:proofErr w:type="spellEnd"/>
      <w:r>
        <w:t xml:space="preserve"> / wenn </w:t>
      </w:r>
      <w:proofErr w:type="spellStart"/>
      <w:r>
        <w:t>sy</w:t>
      </w:r>
      <w:proofErr w:type="spellEnd"/>
      <w:r>
        <w:t xml:space="preserve"> </w:t>
      </w:r>
      <w:proofErr w:type="spellStart"/>
      <w:r>
        <w:t>arbaytten</w:t>
      </w:r>
      <w:proofErr w:type="spellEnd"/>
      <w:r>
        <w:t xml:space="preserve">. Zu solcher </w:t>
      </w:r>
      <w:proofErr w:type="spellStart"/>
      <w:r>
        <w:t>betrachtung</w:t>
      </w:r>
      <w:proofErr w:type="spellEnd"/>
      <w:r>
        <w:t xml:space="preserve"> </w:t>
      </w:r>
      <w:proofErr w:type="spellStart"/>
      <w:r>
        <w:t>jres</w:t>
      </w:r>
      <w:proofErr w:type="spellEnd"/>
      <w:r>
        <w:t xml:space="preserve"> </w:t>
      </w:r>
      <w:proofErr w:type="spellStart"/>
      <w:r>
        <w:t>boeßen</w:t>
      </w:r>
      <w:proofErr w:type="spellEnd"/>
      <w:r>
        <w:t xml:space="preserve"> willens / </w:t>
      </w:r>
      <w:proofErr w:type="spellStart"/>
      <w:r>
        <w:t>verusacht</w:t>
      </w:r>
      <w:proofErr w:type="spellEnd"/>
      <w:r>
        <w:t xml:space="preserve"> </w:t>
      </w:r>
      <w:proofErr w:type="spellStart"/>
      <w:r>
        <w:t>sy</w:t>
      </w:r>
      <w:proofErr w:type="spellEnd"/>
      <w:r>
        <w:t xml:space="preserve"> die </w:t>
      </w:r>
      <w:proofErr w:type="spellStart"/>
      <w:r>
        <w:t>muessige</w:t>
      </w:r>
      <w:proofErr w:type="spellEnd"/>
      <w:r>
        <w:t xml:space="preserve"> </w:t>
      </w:r>
      <w:proofErr w:type="spellStart"/>
      <w:r>
        <w:t>langkweyligkait</w:t>
      </w:r>
      <w:proofErr w:type="spellEnd"/>
      <w:r>
        <w:t xml:space="preserve"> / oder </w:t>
      </w:r>
      <w:proofErr w:type="spellStart"/>
      <w:r>
        <w:t>langkweylige</w:t>
      </w:r>
      <w:proofErr w:type="spellEnd"/>
      <w:r>
        <w:t xml:space="preserve"> </w:t>
      </w:r>
      <w:proofErr w:type="spellStart"/>
      <w:r>
        <w:t>muessigkait</w:t>
      </w:r>
      <w:proofErr w:type="spellEnd"/>
      <w:r>
        <w:t xml:space="preserve">. </w:t>
      </w:r>
    </w:p>
    <w:p w14:paraId="22510E5D" w14:textId="77777777" w:rsidR="003E64A2" w:rsidRDefault="003E64A2" w:rsidP="003E64A2">
      <w:pPr>
        <w:pStyle w:val="StandardWeb"/>
      </w:pPr>
      <w:r>
        <w:t xml:space="preserve">Derwegen soll der </w:t>
      </w:r>
      <w:proofErr w:type="spellStart"/>
      <w:r>
        <w:t>mensch</w:t>
      </w:r>
      <w:proofErr w:type="spellEnd"/>
      <w:r>
        <w:t xml:space="preserve"> mit </w:t>
      </w:r>
      <w:proofErr w:type="spellStart"/>
      <w:r>
        <w:t>fleyß</w:t>
      </w:r>
      <w:proofErr w:type="spellEnd"/>
      <w:r>
        <w:t xml:space="preserve"> des Sabbats </w:t>
      </w:r>
      <w:proofErr w:type="spellStart"/>
      <w:r>
        <w:t>warnemen</w:t>
      </w:r>
      <w:proofErr w:type="spellEnd"/>
      <w:r>
        <w:t xml:space="preserve"> / zu lernen / </w:t>
      </w:r>
      <w:proofErr w:type="spellStart"/>
      <w:r>
        <w:t>warzu</w:t>
      </w:r>
      <w:proofErr w:type="spellEnd"/>
      <w:r>
        <w:t xml:space="preserve"> die </w:t>
      </w:r>
      <w:proofErr w:type="spellStart"/>
      <w:r>
        <w:t>langkeylige</w:t>
      </w:r>
      <w:proofErr w:type="spellEnd"/>
      <w:r>
        <w:t xml:space="preserve"> / oder verdrießliche </w:t>
      </w:r>
      <w:proofErr w:type="spellStart"/>
      <w:r>
        <w:t>zeyt</w:t>
      </w:r>
      <w:proofErr w:type="spellEnd"/>
      <w:r>
        <w:t xml:space="preserve"> nutz ist / </w:t>
      </w:r>
      <w:proofErr w:type="spellStart"/>
      <w:r>
        <w:t>unnd</w:t>
      </w:r>
      <w:proofErr w:type="spellEnd"/>
      <w:r>
        <w:t xml:space="preserve"> </w:t>
      </w:r>
      <w:proofErr w:type="spellStart"/>
      <w:r>
        <w:t>warumb</w:t>
      </w:r>
      <w:proofErr w:type="spellEnd"/>
      <w:r>
        <w:t xml:space="preserve"> Gott den </w:t>
      </w:r>
      <w:proofErr w:type="spellStart"/>
      <w:r>
        <w:t>menschen</w:t>
      </w:r>
      <w:proofErr w:type="spellEnd"/>
      <w:r>
        <w:t xml:space="preserve"> zu </w:t>
      </w:r>
      <w:proofErr w:type="spellStart"/>
      <w:r>
        <w:t>muessigkait</w:t>
      </w:r>
      <w:proofErr w:type="spellEnd"/>
      <w:r>
        <w:t xml:space="preserve"> </w:t>
      </w:r>
      <w:proofErr w:type="spellStart"/>
      <w:r>
        <w:t>drinckt</w:t>
      </w:r>
      <w:proofErr w:type="spellEnd"/>
      <w:r>
        <w:t xml:space="preserve"> / und du </w:t>
      </w:r>
      <w:proofErr w:type="spellStart"/>
      <w:r>
        <w:t>solt</w:t>
      </w:r>
      <w:proofErr w:type="spellEnd"/>
      <w:r>
        <w:t xml:space="preserve"> dich </w:t>
      </w:r>
      <w:proofErr w:type="spellStart"/>
      <w:r>
        <w:t>ye</w:t>
      </w:r>
      <w:proofErr w:type="spellEnd"/>
      <w:r>
        <w:t xml:space="preserve"> </w:t>
      </w:r>
      <w:proofErr w:type="spellStart"/>
      <w:r>
        <w:t>bewaren</w:t>
      </w:r>
      <w:proofErr w:type="spellEnd"/>
      <w:r>
        <w:t xml:space="preserve"> / das du dein </w:t>
      </w:r>
      <w:proofErr w:type="spellStart"/>
      <w:r>
        <w:t>lanckweyligkait</w:t>
      </w:r>
      <w:proofErr w:type="spellEnd"/>
      <w:r>
        <w:t xml:space="preserve"> nicht </w:t>
      </w:r>
      <w:proofErr w:type="spellStart"/>
      <w:r>
        <w:t>verwechselest</w:t>
      </w:r>
      <w:proofErr w:type="spellEnd"/>
      <w:r>
        <w:t xml:space="preserve"> für </w:t>
      </w:r>
      <w:proofErr w:type="spellStart"/>
      <w:r>
        <w:t>wolust</w:t>
      </w:r>
      <w:proofErr w:type="spellEnd"/>
      <w:r>
        <w:t xml:space="preserve">. </w:t>
      </w:r>
      <w:proofErr w:type="spellStart"/>
      <w:r>
        <w:t>Ursach</w:t>
      </w:r>
      <w:proofErr w:type="spellEnd"/>
      <w:r>
        <w:t xml:space="preserve"> es ist besser / das du in das </w:t>
      </w:r>
      <w:proofErr w:type="spellStart"/>
      <w:r>
        <w:t>hauß</w:t>
      </w:r>
      <w:proofErr w:type="spellEnd"/>
      <w:r>
        <w:t xml:space="preserve"> des </w:t>
      </w:r>
      <w:proofErr w:type="spellStart"/>
      <w:r>
        <w:t>trawrens</w:t>
      </w:r>
      <w:proofErr w:type="spellEnd"/>
      <w:r>
        <w:t xml:space="preserve"> </w:t>
      </w:r>
      <w:proofErr w:type="spellStart"/>
      <w:r>
        <w:t>geest</w:t>
      </w:r>
      <w:proofErr w:type="spellEnd"/>
      <w:r>
        <w:t xml:space="preserve"> / dann des </w:t>
      </w:r>
      <w:proofErr w:type="spellStart"/>
      <w:r>
        <w:t>wollebens</w:t>
      </w:r>
      <w:proofErr w:type="spellEnd"/>
      <w:r>
        <w:t xml:space="preserve"> / </w:t>
      </w:r>
      <w:proofErr w:type="spellStart"/>
      <w:r>
        <w:t>weyl</w:t>
      </w:r>
      <w:proofErr w:type="spellEnd"/>
      <w:r>
        <w:t xml:space="preserve"> </w:t>
      </w:r>
      <w:proofErr w:type="spellStart"/>
      <w:r>
        <w:t>gott</w:t>
      </w:r>
      <w:proofErr w:type="spellEnd"/>
      <w:r>
        <w:t xml:space="preserve"> den </w:t>
      </w:r>
      <w:proofErr w:type="spellStart"/>
      <w:r>
        <w:t>menschen</w:t>
      </w:r>
      <w:proofErr w:type="spellEnd"/>
      <w:r>
        <w:t xml:space="preserve"> die </w:t>
      </w:r>
      <w:proofErr w:type="spellStart"/>
      <w:r>
        <w:t>muessigkait</w:t>
      </w:r>
      <w:proofErr w:type="spellEnd"/>
      <w:r>
        <w:t xml:space="preserve"> also </w:t>
      </w:r>
      <w:proofErr w:type="spellStart"/>
      <w:r>
        <w:t>auffgelegt</w:t>
      </w:r>
      <w:proofErr w:type="spellEnd"/>
      <w:r>
        <w:t xml:space="preserve"> </w:t>
      </w:r>
      <w:proofErr w:type="spellStart"/>
      <w:r>
        <w:t>hatt</w:t>
      </w:r>
      <w:proofErr w:type="spellEnd"/>
      <w:r>
        <w:t xml:space="preserve"> / das der Sabbat auch </w:t>
      </w:r>
      <w:proofErr w:type="spellStart"/>
      <w:r>
        <w:t>ain</w:t>
      </w:r>
      <w:proofErr w:type="spellEnd"/>
      <w:r>
        <w:t xml:space="preserve"> tag des </w:t>
      </w:r>
      <w:proofErr w:type="spellStart"/>
      <w:r>
        <w:t>anfechtens</w:t>
      </w:r>
      <w:proofErr w:type="spellEnd"/>
      <w:r>
        <w:t xml:space="preserve"> / der </w:t>
      </w:r>
      <w:proofErr w:type="spellStart"/>
      <w:r>
        <w:t>trawrigkait</w:t>
      </w:r>
      <w:proofErr w:type="spellEnd"/>
      <w:r>
        <w:t xml:space="preserve"> und </w:t>
      </w:r>
      <w:proofErr w:type="spellStart"/>
      <w:r>
        <w:t>bedrengnus</w:t>
      </w:r>
      <w:proofErr w:type="spellEnd"/>
      <w:r>
        <w:t xml:space="preserve"> seyn soll. </w:t>
      </w:r>
    </w:p>
    <w:p w14:paraId="1AA0BFEF" w14:textId="77777777" w:rsidR="003E64A2" w:rsidRDefault="003E64A2" w:rsidP="003E64A2">
      <w:pPr>
        <w:pStyle w:val="StandardWeb"/>
      </w:pPr>
      <w:r>
        <w:t xml:space="preserve">Es ist auch </w:t>
      </w:r>
      <w:proofErr w:type="spellStart"/>
      <w:r>
        <w:t>nit</w:t>
      </w:r>
      <w:proofErr w:type="spellEnd"/>
      <w:r>
        <w:t xml:space="preserve"> </w:t>
      </w:r>
      <w:proofErr w:type="spellStart"/>
      <w:r>
        <w:t>zuvergessen</w:t>
      </w:r>
      <w:proofErr w:type="spellEnd"/>
      <w:r>
        <w:t xml:space="preserve"> das der Sabbat </w:t>
      </w:r>
      <w:proofErr w:type="spellStart"/>
      <w:r>
        <w:t>vergebung</w:t>
      </w:r>
      <w:proofErr w:type="spellEnd"/>
      <w:r>
        <w:t xml:space="preserve"> der </w:t>
      </w:r>
      <w:proofErr w:type="spellStart"/>
      <w:r>
        <w:t>sünden</w:t>
      </w:r>
      <w:proofErr w:type="spellEnd"/>
      <w:r>
        <w:t xml:space="preserve"> </w:t>
      </w:r>
      <w:proofErr w:type="spellStart"/>
      <w:r>
        <w:t>begreyfft</w:t>
      </w:r>
      <w:proofErr w:type="spellEnd"/>
      <w:r>
        <w:t xml:space="preserve"> / dann der </w:t>
      </w:r>
      <w:proofErr w:type="spellStart"/>
      <w:r>
        <w:t>mensch</w:t>
      </w:r>
      <w:proofErr w:type="spellEnd"/>
      <w:r>
        <w:t xml:space="preserve"> </w:t>
      </w:r>
      <w:proofErr w:type="spellStart"/>
      <w:r>
        <w:t>wirdt</w:t>
      </w:r>
      <w:proofErr w:type="spellEnd"/>
      <w:r>
        <w:t xml:space="preserve"> </w:t>
      </w:r>
      <w:proofErr w:type="spellStart"/>
      <w:r>
        <w:t>nitt</w:t>
      </w:r>
      <w:proofErr w:type="spellEnd"/>
      <w:r>
        <w:t xml:space="preserve"> </w:t>
      </w:r>
      <w:proofErr w:type="spellStart"/>
      <w:r>
        <w:t>haylig</w:t>
      </w:r>
      <w:proofErr w:type="spellEnd"/>
      <w:r>
        <w:t xml:space="preserve"> </w:t>
      </w:r>
      <w:proofErr w:type="spellStart"/>
      <w:r>
        <w:t>ee</w:t>
      </w:r>
      <w:proofErr w:type="spellEnd"/>
      <w:r>
        <w:t xml:space="preserve"> wir </w:t>
      </w:r>
      <w:proofErr w:type="spellStart"/>
      <w:r>
        <w:t>vergebung</w:t>
      </w:r>
      <w:proofErr w:type="spellEnd"/>
      <w:r>
        <w:t xml:space="preserve"> der </w:t>
      </w:r>
      <w:proofErr w:type="spellStart"/>
      <w:r>
        <w:t>sünden</w:t>
      </w:r>
      <w:proofErr w:type="spellEnd"/>
      <w:r>
        <w:t xml:space="preserve"> erlangen / und in Gottes </w:t>
      </w:r>
      <w:proofErr w:type="spellStart"/>
      <w:r>
        <w:t>versoenung</w:t>
      </w:r>
      <w:proofErr w:type="spellEnd"/>
      <w:r>
        <w:t xml:space="preserve"> kommen. Das muß aber durch sechs </w:t>
      </w:r>
      <w:proofErr w:type="spellStart"/>
      <w:r>
        <w:t>gayst</w:t>
      </w:r>
      <w:proofErr w:type="spellEnd"/>
      <w:r>
        <w:t xml:space="preserve"> Gottes geschehen / und in den </w:t>
      </w:r>
      <w:proofErr w:type="spellStart"/>
      <w:r>
        <w:t>sibenden</w:t>
      </w:r>
      <w:proofErr w:type="spellEnd"/>
      <w:r>
        <w:t xml:space="preserve"> kommen / darvon in </w:t>
      </w:r>
      <w:proofErr w:type="spellStart"/>
      <w:r>
        <w:t>ainem</w:t>
      </w:r>
      <w:proofErr w:type="spellEnd"/>
      <w:r>
        <w:t xml:space="preserve"> andern </w:t>
      </w:r>
      <w:proofErr w:type="spellStart"/>
      <w:r>
        <w:t>buechlein</w:t>
      </w:r>
      <w:proofErr w:type="spellEnd"/>
      <w:r>
        <w:t xml:space="preserve"> gesagt </w:t>
      </w:r>
      <w:proofErr w:type="spellStart"/>
      <w:r>
        <w:t>wirdt</w:t>
      </w:r>
      <w:proofErr w:type="spellEnd"/>
      <w:r>
        <w:t xml:space="preserve">. Gott </w:t>
      </w:r>
      <w:proofErr w:type="spellStart"/>
      <w:r>
        <w:t>woelt</w:t>
      </w:r>
      <w:proofErr w:type="spellEnd"/>
      <w:r>
        <w:t xml:space="preserve"> alle </w:t>
      </w:r>
      <w:proofErr w:type="spellStart"/>
      <w:r>
        <w:t>hyrtten</w:t>
      </w:r>
      <w:proofErr w:type="spellEnd"/>
      <w:r>
        <w:t xml:space="preserve"> / </w:t>
      </w:r>
      <w:proofErr w:type="spellStart"/>
      <w:r>
        <w:t>seyner</w:t>
      </w:r>
      <w:proofErr w:type="spellEnd"/>
      <w:r>
        <w:t xml:space="preserve"> armen </w:t>
      </w:r>
      <w:proofErr w:type="spellStart"/>
      <w:r>
        <w:t>schaeflein</w:t>
      </w:r>
      <w:proofErr w:type="spellEnd"/>
      <w:r>
        <w:t xml:space="preserve"> / </w:t>
      </w:r>
      <w:proofErr w:type="spellStart"/>
      <w:r>
        <w:t>erleüchten</w:t>
      </w:r>
      <w:proofErr w:type="spellEnd"/>
      <w:r>
        <w:t xml:space="preserve"> / und </w:t>
      </w:r>
      <w:proofErr w:type="spellStart"/>
      <w:r>
        <w:t>unns</w:t>
      </w:r>
      <w:proofErr w:type="spellEnd"/>
      <w:r>
        <w:t xml:space="preserve"> </w:t>
      </w:r>
      <w:proofErr w:type="spellStart"/>
      <w:r>
        <w:t>allesampt</w:t>
      </w:r>
      <w:proofErr w:type="spellEnd"/>
      <w:r>
        <w:t xml:space="preserve"> mit </w:t>
      </w:r>
      <w:proofErr w:type="spellStart"/>
      <w:r>
        <w:t>jn</w:t>
      </w:r>
      <w:proofErr w:type="spellEnd"/>
      <w:r>
        <w:t xml:space="preserve"> / in </w:t>
      </w:r>
      <w:proofErr w:type="spellStart"/>
      <w:r>
        <w:t>ain</w:t>
      </w:r>
      <w:proofErr w:type="spellEnd"/>
      <w:r>
        <w:t xml:space="preserve"> </w:t>
      </w:r>
      <w:proofErr w:type="spellStart"/>
      <w:r>
        <w:t>warhafftig</w:t>
      </w:r>
      <w:proofErr w:type="spellEnd"/>
      <w:r>
        <w:t xml:space="preserve"> </w:t>
      </w:r>
      <w:proofErr w:type="spellStart"/>
      <w:r>
        <w:t>erkantnuß</w:t>
      </w:r>
      <w:proofErr w:type="spellEnd"/>
      <w:r>
        <w:t xml:space="preserve"> </w:t>
      </w:r>
      <w:proofErr w:type="spellStart"/>
      <w:r>
        <w:t>seyner</w:t>
      </w:r>
      <w:proofErr w:type="spellEnd"/>
      <w:r>
        <w:t xml:space="preserve"> </w:t>
      </w:r>
      <w:proofErr w:type="spellStart"/>
      <w:r>
        <w:t>goettlichen</w:t>
      </w:r>
      <w:proofErr w:type="spellEnd"/>
      <w:r>
        <w:t xml:space="preserve"> </w:t>
      </w:r>
      <w:proofErr w:type="spellStart"/>
      <w:r>
        <w:t>hayligkait</w:t>
      </w:r>
      <w:proofErr w:type="spellEnd"/>
      <w:r>
        <w:t xml:space="preserve"> / so uns von </w:t>
      </w:r>
      <w:proofErr w:type="spellStart"/>
      <w:r>
        <w:t>noetten</w:t>
      </w:r>
      <w:proofErr w:type="spellEnd"/>
      <w:r>
        <w:t xml:space="preserve"> seyn </w:t>
      </w:r>
      <w:proofErr w:type="spellStart"/>
      <w:r>
        <w:t>wirdt</w:t>
      </w:r>
      <w:proofErr w:type="spellEnd"/>
      <w:r>
        <w:t xml:space="preserve"> / </w:t>
      </w:r>
      <w:proofErr w:type="spellStart"/>
      <w:r>
        <w:t>gnaedig</w:t>
      </w:r>
      <w:proofErr w:type="spellEnd"/>
      <w:r>
        <w:t xml:space="preserve"> </w:t>
      </w:r>
      <w:proofErr w:type="spellStart"/>
      <w:r>
        <w:t>fueren</w:t>
      </w:r>
      <w:proofErr w:type="spellEnd"/>
      <w:r>
        <w:t xml:space="preserve"> / und </w:t>
      </w:r>
      <w:proofErr w:type="spellStart"/>
      <w:r>
        <w:t>ewigklichen</w:t>
      </w:r>
      <w:proofErr w:type="spellEnd"/>
      <w:r>
        <w:t xml:space="preserve"> </w:t>
      </w:r>
      <w:proofErr w:type="spellStart"/>
      <w:r>
        <w:t>erfrewen</w:t>
      </w:r>
      <w:proofErr w:type="spellEnd"/>
      <w:r>
        <w:t xml:space="preserve">. AMEN. </w:t>
      </w:r>
    </w:p>
    <w:p w14:paraId="23EFE581" w14:textId="77777777" w:rsidR="003E64A2" w:rsidRDefault="003E64A2" w:rsidP="003E64A2">
      <w:pPr>
        <w:pStyle w:val="StandardWeb"/>
      </w:pPr>
      <w:r>
        <w:t xml:space="preserve">1524. </w:t>
      </w:r>
    </w:p>
    <w:p w14:paraId="4F18A0F8" w14:textId="77777777" w:rsidR="0022039F" w:rsidRDefault="0022039F" w:rsidP="0022039F"/>
    <w:p w14:paraId="7EE42B7F" w14:textId="77777777" w:rsidR="00D5498D" w:rsidRPr="00D5498D" w:rsidRDefault="007166CE" w:rsidP="008E63BE">
      <w:pPr>
        <w:pStyle w:val="berschrift1"/>
      </w:pPr>
      <w:r>
        <w:br w:type="page"/>
      </w:r>
      <w:r w:rsidR="00D5498D" w:rsidRPr="00D5498D">
        <w:t>Quellen:</w:t>
      </w:r>
    </w:p>
    <w:p w14:paraId="1265AC7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194FD8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BD02B9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C262FF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00B730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248618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DD35D2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0A96F7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F26215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4D8E84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053F36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FADFA82" w14:textId="79E6A1B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430BB"/>
    <w:multiLevelType w:val="multilevel"/>
    <w:tmpl w:val="79B212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508"/>
    <w:rsid w:val="00082307"/>
    <w:rsid w:val="000C66E5"/>
    <w:rsid w:val="001F54C4"/>
    <w:rsid w:val="0022039F"/>
    <w:rsid w:val="00272484"/>
    <w:rsid w:val="00297F83"/>
    <w:rsid w:val="002E6D11"/>
    <w:rsid w:val="00381C0C"/>
    <w:rsid w:val="003E64A2"/>
    <w:rsid w:val="004939BD"/>
    <w:rsid w:val="00537F59"/>
    <w:rsid w:val="007166CE"/>
    <w:rsid w:val="007E1779"/>
    <w:rsid w:val="0083667B"/>
    <w:rsid w:val="008D7463"/>
    <w:rsid w:val="008E417E"/>
    <w:rsid w:val="008E63BE"/>
    <w:rsid w:val="00B365E5"/>
    <w:rsid w:val="00BD7508"/>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6C395"/>
  <w15:chartTrackingRefBased/>
  <w15:docId w15:val="{BCDFADEB-745F-4C95-8AC0-D6F40EC20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3E64A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3E64A2"/>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3E64A2"/>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8083</Words>
  <Characters>50929</Characters>
  <Application>Microsoft Office Word</Application>
  <DocSecurity>0</DocSecurity>
  <Lines>424</Lines>
  <Paragraphs>117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Von dem Sabbat unnd gebotten Feyertagen</dc:title>
  <dc:subject/>
  <dc:creator>Bodenstein, Andreas</dc:creator>
  <cp:keywords/>
  <dc:description/>
  <cp:lastModifiedBy>webmaster@glaubensstimme.de</cp:lastModifiedBy>
  <cp:revision>4</cp:revision>
  <dcterms:created xsi:type="dcterms:W3CDTF">2021-04-15T10:31:00Z</dcterms:created>
  <dcterms:modified xsi:type="dcterms:W3CDTF">2021-04-16T16:04:00Z</dcterms:modified>
  <dc:language>de</dc:language>
</cp:coreProperties>
</file>